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jc w:val="left"/>
        <w:rPr>
          <w:rFonts w:ascii="Times New Roman"/>
          <w:sz w:val="20"/>
        </w:rPr>
      </w:pPr>
    </w:p>
    <w:p>
      <w:pPr>
        <w:pStyle w:val="3"/>
        <w:spacing w:before="8"/>
        <w:ind w:left="0"/>
        <w:jc w:val="left"/>
        <w:rPr>
          <w:rFonts w:ascii="Times New Roman"/>
          <w:sz w:val="21"/>
        </w:rPr>
      </w:pPr>
    </w:p>
    <w:p>
      <w:pPr>
        <w:pStyle w:val="2"/>
        <w:numPr>
          <w:ilvl w:val="0"/>
          <w:numId w:val="1"/>
        </w:numPr>
        <w:tabs>
          <w:tab w:val="left" w:pos="320"/>
        </w:tabs>
        <w:spacing w:before="92" w:after="0" w:line="240" w:lineRule="auto"/>
        <w:ind w:left="319" w:right="0" w:hanging="200"/>
        <w:jc w:val="left"/>
      </w:pPr>
      <w:r>
        <w:t>-</w:t>
      </w:r>
      <w:r>
        <w:rPr>
          <w:spacing w:val="-4"/>
        </w:rPr>
        <w:t xml:space="preserve"> </w:t>
      </w:r>
      <w:r>
        <w:t>IDENTIFICAÇÃO</w:t>
      </w:r>
    </w:p>
    <w:p>
      <w:pPr>
        <w:pStyle w:val="3"/>
        <w:spacing w:before="140" w:line="360" w:lineRule="auto"/>
        <w:ind w:right="180"/>
        <w:rPr>
          <w:rFonts w:hint="default"/>
          <w:lang w:val="pt-BR"/>
        </w:rPr>
      </w:pPr>
      <w:r>
        <w:t xml:space="preserve">Obra: </w:t>
      </w:r>
      <w:r>
        <w:rPr>
          <w:rFonts w:hint="default"/>
          <w:lang w:val="pt-BR"/>
        </w:rPr>
        <w:t xml:space="preserve">Pavimentação em bloquetes na localidade de </w:t>
      </w:r>
      <w:r>
        <w:t>Santa Maria de Jetibá</w:t>
      </w:r>
      <w:r>
        <w:rPr>
          <w:rFonts w:hint="default"/>
          <w:lang w:val="pt-BR"/>
        </w:rPr>
        <w:t>.</w:t>
      </w:r>
    </w:p>
    <w:p>
      <w:pPr>
        <w:pStyle w:val="8"/>
        <w:numPr>
          <w:ilvl w:val="0"/>
          <w:numId w:val="2"/>
        </w:numPr>
        <w:tabs>
          <w:tab w:val="left" w:pos="248"/>
        </w:tabs>
        <w:spacing w:before="0" w:after="0" w:line="240" w:lineRule="auto"/>
        <w:ind w:left="247" w:right="0" w:hanging="128"/>
        <w:jc w:val="left"/>
        <w:rPr>
          <w:rFonts w:ascii="Calibri"/>
          <w:i/>
          <w:sz w:val="21"/>
        </w:rPr>
      </w:pPr>
      <w:r>
        <w:rPr>
          <w:rFonts w:hint="default" w:ascii="Calibri"/>
          <w:i/>
          <w:sz w:val="21"/>
          <w:lang w:val="pt-BR"/>
        </w:rPr>
        <w:t>Estrada Vicinal (Córrego do Ouro).</w:t>
      </w:r>
    </w:p>
    <w:p>
      <w:pPr>
        <w:pStyle w:val="8"/>
        <w:numPr>
          <w:ilvl w:val="0"/>
          <w:numId w:val="0"/>
        </w:numPr>
        <w:tabs>
          <w:tab w:val="left" w:pos="248"/>
        </w:tabs>
        <w:spacing w:before="0" w:after="0" w:line="240" w:lineRule="auto"/>
        <w:ind w:left="119" w:leftChars="0" w:right="0" w:rightChars="0"/>
        <w:jc w:val="left"/>
        <w:rPr>
          <w:rFonts w:ascii="Calibri"/>
          <w:i/>
          <w:sz w:val="21"/>
        </w:rPr>
      </w:pPr>
    </w:p>
    <w:p>
      <w:pPr>
        <w:pStyle w:val="2"/>
        <w:numPr>
          <w:ilvl w:val="0"/>
          <w:numId w:val="1"/>
        </w:numPr>
        <w:tabs>
          <w:tab w:val="left" w:pos="320"/>
        </w:tabs>
        <w:spacing w:before="1" w:after="0" w:line="240" w:lineRule="auto"/>
        <w:ind w:left="319" w:right="0" w:hanging="200"/>
        <w:jc w:val="left"/>
      </w:pPr>
      <w:r>
        <w:t>-</w:t>
      </w:r>
      <w:r>
        <w:rPr>
          <w:spacing w:val="-2"/>
        </w:rPr>
        <w:t xml:space="preserve"> </w:t>
      </w:r>
      <w:r>
        <w:t>A</w:t>
      </w:r>
      <w:r>
        <w:rPr>
          <w:spacing w:val="-1"/>
        </w:rPr>
        <w:t xml:space="preserve"> </w:t>
      </w:r>
      <w:r>
        <w:t>OBRA</w:t>
      </w:r>
    </w:p>
    <w:p>
      <w:pPr>
        <w:pStyle w:val="3"/>
        <w:spacing w:before="139" w:line="360" w:lineRule="auto"/>
        <w:ind w:right="180"/>
        <w:rPr>
          <w:rFonts w:ascii="Arial" w:hAnsi="Arial"/>
          <w:b/>
          <w:sz w:val="28"/>
        </w:rPr>
      </w:pPr>
      <w:r>
        <w:t>O</w:t>
      </w:r>
      <w:r>
        <w:rPr>
          <w:spacing w:val="-6"/>
        </w:rPr>
        <w:t xml:space="preserve"> </w:t>
      </w:r>
      <w:r>
        <w:t>memorial</w:t>
      </w:r>
      <w:r>
        <w:rPr>
          <w:spacing w:val="-5"/>
        </w:rPr>
        <w:t xml:space="preserve"> </w:t>
      </w:r>
      <w:r>
        <w:t>se</w:t>
      </w:r>
      <w:r>
        <w:rPr>
          <w:spacing w:val="-6"/>
        </w:rPr>
        <w:t xml:space="preserve"> </w:t>
      </w:r>
      <w:r>
        <w:t>refere</w:t>
      </w:r>
      <w:r>
        <w:rPr>
          <w:spacing w:val="-6"/>
        </w:rPr>
        <w:t xml:space="preserve"> </w:t>
      </w:r>
      <w:r>
        <w:t>à</w:t>
      </w:r>
      <w:r>
        <w:rPr>
          <w:spacing w:val="-6"/>
        </w:rPr>
        <w:t xml:space="preserve"> </w:t>
      </w:r>
      <w:r>
        <w:t>contratação</w:t>
      </w:r>
      <w:r>
        <w:rPr>
          <w:spacing w:val="-6"/>
        </w:rPr>
        <w:t xml:space="preserve"> </w:t>
      </w:r>
      <w:r>
        <w:t>de</w:t>
      </w:r>
      <w:r>
        <w:rPr>
          <w:spacing w:val="-6"/>
        </w:rPr>
        <w:t xml:space="preserve"> </w:t>
      </w:r>
      <w:r>
        <w:t>serviços</w:t>
      </w:r>
      <w:r>
        <w:rPr>
          <w:spacing w:val="-4"/>
        </w:rPr>
        <w:t xml:space="preserve"> </w:t>
      </w:r>
      <w:r>
        <w:t>para</w:t>
      </w:r>
      <w:r>
        <w:rPr>
          <w:spacing w:val="-6"/>
        </w:rPr>
        <w:t xml:space="preserve"> </w:t>
      </w:r>
      <w:r>
        <w:t>execução</w:t>
      </w:r>
      <w:r>
        <w:rPr>
          <w:spacing w:val="-6"/>
        </w:rPr>
        <w:t xml:space="preserve"> </w:t>
      </w:r>
      <w:r>
        <w:t>de</w:t>
      </w:r>
      <w:r>
        <w:rPr>
          <w:spacing w:val="-6"/>
        </w:rPr>
        <w:t xml:space="preserve"> </w:t>
      </w:r>
      <w:r>
        <w:t>drenagem</w:t>
      </w:r>
      <w:r>
        <w:rPr>
          <w:spacing w:val="-5"/>
        </w:rPr>
        <w:t xml:space="preserve"> </w:t>
      </w:r>
      <w:r>
        <w:t>e</w:t>
      </w:r>
      <w:r>
        <w:rPr>
          <w:spacing w:val="-64"/>
        </w:rPr>
        <w:t xml:space="preserve"> </w:t>
      </w:r>
      <w:r>
        <w:t>de calçamento,</w:t>
      </w:r>
      <w:r>
        <w:rPr>
          <w:spacing w:val="1"/>
        </w:rPr>
        <w:t xml:space="preserve"> </w:t>
      </w:r>
      <w:r>
        <w:t>em</w:t>
      </w:r>
      <w:r>
        <w:rPr>
          <w:spacing w:val="1"/>
        </w:rPr>
        <w:t xml:space="preserve">  </w:t>
      </w:r>
      <w:r>
        <w:t>rua</w:t>
      </w:r>
      <w:r>
        <w:rPr>
          <w:spacing w:val="1"/>
        </w:rPr>
        <w:t xml:space="preserve"> </w:t>
      </w:r>
      <w:r>
        <w:t>de</w:t>
      </w:r>
      <w:r>
        <w:rPr>
          <w:spacing w:val="1"/>
        </w:rPr>
        <w:t xml:space="preserve"> </w:t>
      </w:r>
      <w:r>
        <w:rPr>
          <w:rFonts w:hint="default"/>
          <w:lang w:val="pt-BR"/>
        </w:rPr>
        <w:t>Barracão</w:t>
      </w:r>
      <w:r>
        <w:rPr>
          <w:spacing w:val="1"/>
        </w:rPr>
        <w:t xml:space="preserve"> </w:t>
      </w:r>
      <w:r>
        <w:t>no</w:t>
      </w:r>
      <w:r>
        <w:rPr>
          <w:spacing w:val="1"/>
        </w:rPr>
        <w:t xml:space="preserve"> </w:t>
      </w:r>
      <w:r>
        <w:t>município</w:t>
      </w:r>
      <w:r>
        <w:rPr>
          <w:spacing w:val="1"/>
        </w:rPr>
        <w:t xml:space="preserve"> </w:t>
      </w:r>
      <w:r>
        <w:t>de</w:t>
      </w:r>
      <w:r>
        <w:rPr>
          <w:spacing w:val="1"/>
        </w:rPr>
        <w:t xml:space="preserve"> </w:t>
      </w:r>
      <w:r>
        <w:t>Santa</w:t>
      </w:r>
      <w:r>
        <w:rPr>
          <w:spacing w:val="1"/>
        </w:rPr>
        <w:t xml:space="preserve"> </w:t>
      </w:r>
      <w:r>
        <w:t>Maria</w:t>
      </w:r>
      <w:r>
        <w:rPr>
          <w:spacing w:val="1"/>
        </w:rPr>
        <w:t xml:space="preserve"> </w:t>
      </w:r>
      <w:r>
        <w:t>de</w:t>
      </w:r>
      <w:r>
        <w:rPr>
          <w:spacing w:val="1"/>
        </w:rPr>
        <w:t xml:space="preserve"> </w:t>
      </w:r>
      <w:r>
        <w:t>Jetibá/es,</w:t>
      </w:r>
      <w:r>
        <w:rPr>
          <w:spacing w:val="1"/>
        </w:rPr>
        <w:t xml:space="preserve"> </w:t>
      </w:r>
      <w:r>
        <w:t>totalizando</w:t>
      </w:r>
      <w:r>
        <w:rPr>
          <w:spacing w:val="1"/>
        </w:rPr>
        <w:t xml:space="preserve"> </w:t>
      </w:r>
      <w:r>
        <w:t>aproximadamente</w:t>
      </w:r>
      <w:r>
        <w:rPr>
          <w:spacing w:val="-2"/>
        </w:rPr>
        <w:t xml:space="preserve"> </w:t>
      </w:r>
      <w:r>
        <w:rPr>
          <w:rFonts w:hint="default" w:ascii="Arial" w:hAnsi="Arial"/>
          <w:b/>
          <w:sz w:val="28"/>
          <w:lang w:val="pt-BR"/>
        </w:rPr>
        <w:t>4.800,00</w:t>
      </w:r>
      <w:r>
        <w:rPr>
          <w:rFonts w:ascii="Arial" w:hAnsi="Arial"/>
          <w:b/>
          <w:spacing w:val="-2"/>
          <w:sz w:val="28"/>
        </w:rPr>
        <w:t xml:space="preserve"> </w:t>
      </w:r>
      <w:r>
        <w:rPr>
          <w:rFonts w:ascii="Arial" w:hAnsi="Arial"/>
          <w:b/>
          <w:sz w:val="28"/>
        </w:rPr>
        <w:t>m².</w:t>
      </w:r>
    </w:p>
    <w:p>
      <w:pPr>
        <w:pStyle w:val="3"/>
        <w:spacing w:before="9"/>
        <w:ind w:left="0"/>
        <w:jc w:val="left"/>
        <w:rPr>
          <w:rFonts w:ascii="Arial"/>
          <w:b/>
          <w:sz w:val="35"/>
        </w:rPr>
      </w:pPr>
    </w:p>
    <w:p>
      <w:pPr>
        <w:pStyle w:val="2"/>
        <w:numPr>
          <w:ilvl w:val="0"/>
          <w:numId w:val="1"/>
        </w:numPr>
        <w:tabs>
          <w:tab w:val="left" w:pos="320"/>
        </w:tabs>
        <w:spacing w:before="1" w:after="0" w:line="240" w:lineRule="auto"/>
        <w:ind w:left="319" w:right="0" w:hanging="200"/>
        <w:jc w:val="left"/>
      </w:pPr>
      <w:r>
        <w:t>-</w:t>
      </w:r>
      <w:r>
        <w:rPr>
          <w:spacing w:val="-4"/>
        </w:rPr>
        <w:t xml:space="preserve"> </w:t>
      </w:r>
      <w:r>
        <w:t>FISCALIZAÇÃO</w:t>
      </w:r>
      <w:r>
        <w:rPr>
          <w:spacing w:val="-4"/>
        </w:rPr>
        <w:t xml:space="preserve"> </w:t>
      </w:r>
      <w:r>
        <w:t>DA OBRA</w:t>
      </w:r>
    </w:p>
    <w:p>
      <w:pPr>
        <w:pStyle w:val="3"/>
        <w:spacing w:before="139" w:line="360" w:lineRule="auto"/>
        <w:ind w:right="187"/>
      </w:pPr>
      <w:r>
        <w:t>A fiscalização dos serviços será efetuada por servidores designados pela</w:t>
      </w:r>
      <w:r>
        <w:rPr>
          <w:spacing w:val="1"/>
        </w:rPr>
        <w:t xml:space="preserve"> </w:t>
      </w:r>
      <w:r>
        <w:t>Contratante;</w:t>
      </w:r>
    </w:p>
    <w:p>
      <w:pPr>
        <w:pStyle w:val="3"/>
        <w:spacing w:line="360" w:lineRule="auto"/>
        <w:ind w:right="180"/>
      </w:pPr>
      <w:r>
        <w:t>A existência da fiscalização por parte da Contratante, de modo algum atenua</w:t>
      </w:r>
      <w:r>
        <w:rPr>
          <w:spacing w:val="1"/>
        </w:rPr>
        <w:t xml:space="preserve"> </w:t>
      </w:r>
      <w:r>
        <w:t>ou exime a Contratada de sua total e exclusiva responsabilidade sobre os</w:t>
      </w:r>
      <w:r>
        <w:rPr>
          <w:spacing w:val="1"/>
        </w:rPr>
        <w:t xml:space="preserve"> </w:t>
      </w:r>
      <w:r>
        <w:t>serviços</w:t>
      </w:r>
      <w:r>
        <w:rPr>
          <w:spacing w:val="-3"/>
        </w:rPr>
        <w:t xml:space="preserve"> </w:t>
      </w:r>
      <w:r>
        <w:t>contratados;</w:t>
      </w:r>
    </w:p>
    <w:p>
      <w:pPr>
        <w:pStyle w:val="3"/>
        <w:spacing w:line="360" w:lineRule="auto"/>
        <w:ind w:right="184"/>
      </w:pPr>
      <w:r>
        <w:t>O desempenho da atribuição de fiscalização no local do serviço não implicará</w:t>
      </w:r>
      <w:r>
        <w:rPr>
          <w:spacing w:val="1"/>
        </w:rPr>
        <w:t xml:space="preserve"> </w:t>
      </w:r>
      <w:r>
        <w:t>solidariedade</w:t>
      </w:r>
      <w:r>
        <w:rPr>
          <w:spacing w:val="1"/>
        </w:rPr>
        <w:t xml:space="preserve"> </w:t>
      </w:r>
      <w:r>
        <w:t>ou</w:t>
      </w:r>
      <w:r>
        <w:rPr>
          <w:spacing w:val="1"/>
        </w:rPr>
        <w:t xml:space="preserve"> </w:t>
      </w:r>
      <w:r>
        <w:t>corresponsabilidade</w:t>
      </w:r>
      <w:r>
        <w:rPr>
          <w:spacing w:val="1"/>
        </w:rPr>
        <w:t xml:space="preserve"> </w:t>
      </w:r>
      <w:r>
        <w:t>com</w:t>
      </w:r>
      <w:r>
        <w:rPr>
          <w:spacing w:val="1"/>
        </w:rPr>
        <w:t xml:space="preserve"> </w:t>
      </w:r>
      <w:r>
        <w:t>a</w:t>
      </w:r>
      <w:r>
        <w:rPr>
          <w:spacing w:val="1"/>
        </w:rPr>
        <w:t xml:space="preserve"> </w:t>
      </w:r>
      <w:r>
        <w:t>Contratada,</w:t>
      </w:r>
      <w:r>
        <w:rPr>
          <w:spacing w:val="1"/>
        </w:rPr>
        <w:t xml:space="preserve"> </w:t>
      </w:r>
      <w:r>
        <w:t>que</w:t>
      </w:r>
      <w:r>
        <w:rPr>
          <w:spacing w:val="66"/>
        </w:rPr>
        <w:t xml:space="preserve"> </w:t>
      </w:r>
      <w:r>
        <w:t>responderá</w:t>
      </w:r>
      <w:r>
        <w:rPr>
          <w:spacing w:val="1"/>
        </w:rPr>
        <w:t xml:space="preserve"> </w:t>
      </w:r>
      <w:r>
        <w:t>única e</w:t>
      </w:r>
      <w:r>
        <w:rPr>
          <w:spacing w:val="-2"/>
        </w:rPr>
        <w:t xml:space="preserve"> </w:t>
      </w:r>
      <w:r>
        <w:t>integralmente</w:t>
      </w:r>
      <w:r>
        <w:rPr>
          <w:spacing w:val="-2"/>
        </w:rPr>
        <w:t xml:space="preserve"> </w:t>
      </w:r>
      <w:r>
        <w:t>pela</w:t>
      </w:r>
      <w:r>
        <w:rPr>
          <w:spacing w:val="-1"/>
        </w:rPr>
        <w:t xml:space="preserve"> </w:t>
      </w:r>
      <w:r>
        <w:t>execução</w:t>
      </w:r>
      <w:r>
        <w:rPr>
          <w:spacing w:val="-2"/>
        </w:rPr>
        <w:t xml:space="preserve"> </w:t>
      </w:r>
      <w:r>
        <w:t>dos</w:t>
      </w:r>
      <w:r>
        <w:rPr>
          <w:spacing w:val="-3"/>
        </w:rPr>
        <w:t xml:space="preserve"> </w:t>
      </w:r>
      <w:r>
        <w:t>serviços</w:t>
      </w:r>
      <w:r>
        <w:rPr>
          <w:spacing w:val="-3"/>
        </w:rPr>
        <w:t xml:space="preserve"> </w:t>
      </w:r>
      <w:r>
        <w:t>de</w:t>
      </w:r>
      <w:r>
        <w:rPr>
          <w:spacing w:val="-1"/>
        </w:rPr>
        <w:t xml:space="preserve"> </w:t>
      </w:r>
      <w:r>
        <w:t>manutenção;</w:t>
      </w:r>
    </w:p>
    <w:p>
      <w:pPr>
        <w:pStyle w:val="3"/>
        <w:spacing w:line="360" w:lineRule="auto"/>
        <w:ind w:right="180"/>
      </w:pPr>
      <w:r>
        <w:t>Serão impugnados pela fiscalização todos os trabalhos que não satisfizerem</w:t>
      </w:r>
      <w:r>
        <w:rPr>
          <w:spacing w:val="1"/>
        </w:rPr>
        <w:t xml:space="preserve"> </w:t>
      </w:r>
      <w:r>
        <w:t>às exigências contratuais, ficando a Contratada obrigada a refazê-los e arcar</w:t>
      </w:r>
      <w:r>
        <w:rPr>
          <w:spacing w:val="1"/>
        </w:rPr>
        <w:t xml:space="preserve"> </w:t>
      </w:r>
      <w:r>
        <w:t>com</w:t>
      </w:r>
      <w:r>
        <w:rPr>
          <w:spacing w:val="-2"/>
        </w:rPr>
        <w:t xml:space="preserve"> </w:t>
      </w:r>
      <w:r>
        <w:t>seus</w:t>
      </w:r>
      <w:r>
        <w:rPr>
          <w:spacing w:val="-2"/>
        </w:rPr>
        <w:t xml:space="preserve"> </w:t>
      </w:r>
      <w:r>
        <w:t>custos;</w:t>
      </w:r>
    </w:p>
    <w:p>
      <w:pPr>
        <w:pStyle w:val="3"/>
        <w:spacing w:line="360" w:lineRule="auto"/>
        <w:ind w:right="180"/>
      </w:pPr>
      <w:r>
        <w:t>As avaliações e fiscalizações da Contratante serão feitas em conformidade</w:t>
      </w:r>
      <w:r>
        <w:rPr>
          <w:spacing w:val="1"/>
        </w:rPr>
        <w:t xml:space="preserve"> </w:t>
      </w:r>
      <w:r>
        <w:t>com</w:t>
      </w:r>
      <w:r>
        <w:rPr>
          <w:spacing w:val="1"/>
        </w:rPr>
        <w:t xml:space="preserve"> </w:t>
      </w:r>
      <w:r>
        <w:t>as</w:t>
      </w:r>
      <w:r>
        <w:rPr>
          <w:spacing w:val="1"/>
        </w:rPr>
        <w:t xml:space="preserve"> </w:t>
      </w:r>
      <w:r>
        <w:t>condições</w:t>
      </w:r>
      <w:r>
        <w:rPr>
          <w:spacing w:val="1"/>
        </w:rPr>
        <w:t xml:space="preserve"> </w:t>
      </w:r>
      <w:r>
        <w:t>estabelecidas</w:t>
      </w:r>
      <w:r>
        <w:rPr>
          <w:spacing w:val="1"/>
        </w:rPr>
        <w:t xml:space="preserve"> </w:t>
      </w:r>
      <w:r>
        <w:t>neste</w:t>
      </w:r>
      <w:r>
        <w:rPr>
          <w:spacing w:val="1"/>
        </w:rPr>
        <w:t xml:space="preserve"> </w:t>
      </w:r>
      <w:r>
        <w:t>Memorial</w:t>
      </w:r>
      <w:r>
        <w:rPr>
          <w:spacing w:val="1"/>
        </w:rPr>
        <w:t xml:space="preserve"> </w:t>
      </w:r>
      <w:r>
        <w:t>Descritivo</w:t>
      </w:r>
      <w:r>
        <w:rPr>
          <w:spacing w:val="1"/>
        </w:rPr>
        <w:t xml:space="preserve"> </w:t>
      </w:r>
      <w:r>
        <w:t>e</w:t>
      </w:r>
      <w:r>
        <w:rPr>
          <w:spacing w:val="1"/>
        </w:rPr>
        <w:t xml:space="preserve"> </w:t>
      </w:r>
      <w:r>
        <w:t>demais</w:t>
      </w:r>
      <w:r>
        <w:rPr>
          <w:spacing w:val="1"/>
        </w:rPr>
        <w:t xml:space="preserve"> </w:t>
      </w:r>
      <w:r>
        <w:t>documentos</w:t>
      </w:r>
      <w:r>
        <w:rPr>
          <w:spacing w:val="1"/>
        </w:rPr>
        <w:t xml:space="preserve"> </w:t>
      </w:r>
      <w:r>
        <w:t>técnicos constantes</w:t>
      </w:r>
      <w:r>
        <w:rPr>
          <w:spacing w:val="1"/>
        </w:rPr>
        <w:t xml:space="preserve"> </w:t>
      </w:r>
      <w:r>
        <w:t>do Edital</w:t>
      </w:r>
      <w:r>
        <w:rPr>
          <w:spacing w:val="1"/>
        </w:rPr>
        <w:t xml:space="preserve"> </w:t>
      </w:r>
      <w:r>
        <w:t>de licitação</w:t>
      </w:r>
      <w:r>
        <w:rPr>
          <w:spacing w:val="1"/>
        </w:rPr>
        <w:t xml:space="preserve"> </w:t>
      </w:r>
      <w:r>
        <w:t>e</w:t>
      </w:r>
      <w:r>
        <w:rPr>
          <w:spacing w:val="1"/>
        </w:rPr>
        <w:t xml:space="preserve"> </w:t>
      </w:r>
      <w:r>
        <w:t>Projetos, com o</w:t>
      </w:r>
      <w:r>
        <w:rPr>
          <w:spacing w:val="1"/>
        </w:rPr>
        <w:t xml:space="preserve"> </w:t>
      </w:r>
      <w:r>
        <w:t>contrato, com a legislação pertinente, com as normas técnicas brasileiras e</w:t>
      </w:r>
      <w:r>
        <w:rPr>
          <w:spacing w:val="1"/>
        </w:rPr>
        <w:t xml:space="preserve"> </w:t>
      </w:r>
      <w:r>
        <w:t>com</w:t>
      </w:r>
      <w:r>
        <w:rPr>
          <w:spacing w:val="-2"/>
        </w:rPr>
        <w:t xml:space="preserve"> </w:t>
      </w:r>
      <w:r>
        <w:t>as</w:t>
      </w:r>
      <w:r>
        <w:rPr>
          <w:spacing w:val="-2"/>
        </w:rPr>
        <w:t xml:space="preserve"> </w:t>
      </w:r>
      <w:r>
        <w:t>orientações</w:t>
      </w:r>
      <w:r>
        <w:rPr>
          <w:spacing w:val="-1"/>
        </w:rPr>
        <w:t xml:space="preserve"> </w:t>
      </w:r>
      <w:r>
        <w:t>dos fabricantes</w:t>
      </w:r>
      <w:r>
        <w:rPr>
          <w:spacing w:val="-3"/>
        </w:rPr>
        <w:t xml:space="preserve"> </w:t>
      </w:r>
      <w:r>
        <w:t>e</w:t>
      </w:r>
      <w:r>
        <w:rPr>
          <w:spacing w:val="1"/>
        </w:rPr>
        <w:t xml:space="preserve"> </w:t>
      </w:r>
      <w:r>
        <w:t>fornecedores;</w:t>
      </w:r>
    </w:p>
    <w:p>
      <w:pPr>
        <w:pStyle w:val="3"/>
        <w:spacing w:line="360" w:lineRule="auto"/>
        <w:ind w:right="180"/>
      </w:pPr>
      <w:r>
        <w:t>Durante</w:t>
      </w:r>
      <w:r>
        <w:rPr>
          <w:spacing w:val="-8"/>
        </w:rPr>
        <w:t xml:space="preserve"> </w:t>
      </w:r>
      <w:r>
        <w:t>a</w:t>
      </w:r>
      <w:r>
        <w:rPr>
          <w:spacing w:val="-3"/>
        </w:rPr>
        <w:t xml:space="preserve"> </w:t>
      </w:r>
      <w:r>
        <w:t>realização</w:t>
      </w:r>
      <w:r>
        <w:rPr>
          <w:spacing w:val="-6"/>
        </w:rPr>
        <w:t xml:space="preserve"> </w:t>
      </w:r>
      <w:r>
        <w:t>dos</w:t>
      </w:r>
      <w:r>
        <w:rPr>
          <w:spacing w:val="-4"/>
        </w:rPr>
        <w:t xml:space="preserve"> </w:t>
      </w:r>
      <w:r>
        <w:t>serviços,</w:t>
      </w:r>
      <w:r>
        <w:rPr>
          <w:spacing w:val="-5"/>
        </w:rPr>
        <w:t xml:space="preserve"> </w:t>
      </w:r>
      <w:r>
        <w:t>a</w:t>
      </w:r>
      <w:r>
        <w:rPr>
          <w:spacing w:val="-3"/>
        </w:rPr>
        <w:t xml:space="preserve"> </w:t>
      </w:r>
      <w:r>
        <w:t>Contratada</w:t>
      </w:r>
      <w:r>
        <w:rPr>
          <w:spacing w:val="-6"/>
        </w:rPr>
        <w:t xml:space="preserve"> </w:t>
      </w:r>
      <w:r>
        <w:t>deverá</w:t>
      </w:r>
      <w:r>
        <w:rPr>
          <w:spacing w:val="-3"/>
        </w:rPr>
        <w:t xml:space="preserve"> </w:t>
      </w:r>
      <w:r>
        <w:t>facilitar</w:t>
      </w:r>
      <w:r>
        <w:rPr>
          <w:spacing w:val="-5"/>
        </w:rPr>
        <w:t xml:space="preserve"> </w:t>
      </w:r>
      <w:r>
        <w:t>em</w:t>
      </w:r>
      <w:r>
        <w:rPr>
          <w:spacing w:val="-5"/>
        </w:rPr>
        <w:t xml:space="preserve"> </w:t>
      </w:r>
      <w:r>
        <w:t>tudo</w:t>
      </w:r>
      <w:r>
        <w:rPr>
          <w:spacing w:val="-5"/>
        </w:rPr>
        <w:t xml:space="preserve"> </w:t>
      </w:r>
      <w:r>
        <w:t>o</w:t>
      </w:r>
      <w:r>
        <w:rPr>
          <w:spacing w:val="-3"/>
        </w:rPr>
        <w:t xml:space="preserve"> </w:t>
      </w:r>
      <w:r>
        <w:t>que</w:t>
      </w:r>
      <w:r>
        <w:rPr>
          <w:spacing w:val="-65"/>
        </w:rPr>
        <w:t xml:space="preserve"> </w:t>
      </w:r>
      <w:r>
        <w:t>dela depender o trabalho da fiscalização, acatando, imediatamente, ordens,</w:t>
      </w:r>
      <w:r>
        <w:rPr>
          <w:spacing w:val="1"/>
        </w:rPr>
        <w:t xml:space="preserve"> </w:t>
      </w:r>
      <w:r>
        <w:t>decisões</w:t>
      </w:r>
      <w:r>
        <w:rPr>
          <w:spacing w:val="-3"/>
        </w:rPr>
        <w:t xml:space="preserve"> </w:t>
      </w:r>
      <w:r>
        <w:t>e</w:t>
      </w:r>
      <w:r>
        <w:rPr>
          <w:spacing w:val="1"/>
        </w:rPr>
        <w:t xml:space="preserve"> </w:t>
      </w:r>
      <w:r>
        <w:t>observações</w:t>
      </w:r>
      <w:r>
        <w:rPr>
          <w:spacing w:val="-2"/>
        </w:rPr>
        <w:t xml:space="preserve"> </w:t>
      </w:r>
      <w:r>
        <w:t>emanadas</w:t>
      </w:r>
      <w:r>
        <w:rPr>
          <w:spacing w:val="-1"/>
        </w:rPr>
        <w:t xml:space="preserve"> </w:t>
      </w:r>
      <w:r>
        <w:t>desta.</w:t>
      </w:r>
    </w:p>
    <w:p>
      <w:pPr>
        <w:pStyle w:val="3"/>
        <w:spacing w:line="360" w:lineRule="auto"/>
        <w:ind w:right="180"/>
      </w:pPr>
    </w:p>
    <w:p>
      <w:pPr>
        <w:pStyle w:val="3"/>
        <w:spacing w:line="360" w:lineRule="auto"/>
        <w:ind w:right="180"/>
      </w:pPr>
    </w:p>
    <w:p>
      <w:pPr>
        <w:pStyle w:val="3"/>
        <w:spacing w:before="10"/>
        <w:ind w:left="0"/>
        <w:jc w:val="left"/>
        <w:rPr>
          <w:sz w:val="35"/>
        </w:rPr>
      </w:pPr>
    </w:p>
    <w:p>
      <w:pPr>
        <w:pStyle w:val="2"/>
        <w:numPr>
          <w:ilvl w:val="0"/>
          <w:numId w:val="1"/>
        </w:numPr>
        <w:tabs>
          <w:tab w:val="left" w:pos="320"/>
        </w:tabs>
        <w:spacing w:before="1" w:after="0" w:line="240" w:lineRule="auto"/>
        <w:ind w:left="319" w:right="0" w:hanging="200"/>
        <w:jc w:val="both"/>
        <w:rPr>
          <w:rFonts w:ascii="Arial"/>
          <w:b/>
          <w:sz w:val="26"/>
        </w:rPr>
      </w:pPr>
      <w:r>
        <w:t>-PROJETOS,</w:t>
      </w:r>
      <w:r>
        <w:rPr>
          <w:spacing w:val="-4"/>
        </w:rPr>
        <w:t xml:space="preserve"> </w:t>
      </w:r>
      <w:r>
        <w:t>ESPECIFICAÇÕES</w:t>
      </w:r>
      <w:r>
        <w:rPr>
          <w:spacing w:val="-6"/>
        </w:rPr>
        <w:t xml:space="preserve"> </w:t>
      </w:r>
      <w:r>
        <w:t>E</w:t>
      </w:r>
      <w:r>
        <w:rPr>
          <w:spacing w:val="-6"/>
        </w:rPr>
        <w:t xml:space="preserve"> </w:t>
      </w:r>
      <w:r>
        <w:t>NORMAS</w:t>
      </w:r>
    </w:p>
    <w:p>
      <w:pPr>
        <w:pStyle w:val="3"/>
        <w:ind w:left="0"/>
        <w:jc w:val="left"/>
        <w:rPr>
          <w:rFonts w:ascii="Arial"/>
          <w:b/>
          <w:sz w:val="22"/>
        </w:rPr>
      </w:pPr>
    </w:p>
    <w:p>
      <w:pPr>
        <w:pStyle w:val="8"/>
        <w:numPr>
          <w:ilvl w:val="1"/>
          <w:numId w:val="1"/>
        </w:numPr>
        <w:tabs>
          <w:tab w:val="left" w:pos="600"/>
        </w:tabs>
        <w:spacing w:before="0" w:after="0" w:line="360" w:lineRule="auto"/>
        <w:ind w:left="120" w:right="182" w:firstLine="0"/>
        <w:jc w:val="both"/>
        <w:rPr>
          <w:sz w:val="24"/>
        </w:rPr>
      </w:pPr>
      <w:r>
        <w:rPr>
          <w:sz w:val="24"/>
        </w:rPr>
        <w:t>A</w:t>
      </w:r>
      <w:r>
        <w:rPr>
          <w:spacing w:val="1"/>
          <w:sz w:val="24"/>
        </w:rPr>
        <w:t xml:space="preserve"> </w:t>
      </w:r>
      <w:r>
        <w:rPr>
          <w:sz w:val="24"/>
        </w:rPr>
        <w:t>obra</w:t>
      </w:r>
      <w:r>
        <w:rPr>
          <w:spacing w:val="1"/>
          <w:sz w:val="24"/>
        </w:rPr>
        <w:t xml:space="preserve"> </w:t>
      </w:r>
      <w:r>
        <w:rPr>
          <w:sz w:val="24"/>
        </w:rPr>
        <w:t>e</w:t>
      </w:r>
      <w:r>
        <w:rPr>
          <w:spacing w:val="1"/>
          <w:sz w:val="24"/>
        </w:rPr>
        <w:t xml:space="preserve"> </w:t>
      </w:r>
      <w:r>
        <w:rPr>
          <w:sz w:val="24"/>
        </w:rPr>
        <w:t>os</w:t>
      </w:r>
      <w:r>
        <w:rPr>
          <w:spacing w:val="1"/>
          <w:sz w:val="24"/>
        </w:rPr>
        <w:t xml:space="preserve"> </w:t>
      </w:r>
      <w:r>
        <w:rPr>
          <w:sz w:val="24"/>
        </w:rPr>
        <w:t>serviços</w:t>
      </w:r>
      <w:r>
        <w:rPr>
          <w:spacing w:val="1"/>
          <w:sz w:val="24"/>
        </w:rPr>
        <w:t xml:space="preserve"> </w:t>
      </w:r>
      <w:r>
        <w:rPr>
          <w:sz w:val="24"/>
        </w:rPr>
        <w:t>serão</w:t>
      </w:r>
      <w:r>
        <w:rPr>
          <w:spacing w:val="1"/>
          <w:sz w:val="24"/>
        </w:rPr>
        <w:t xml:space="preserve"> </w:t>
      </w:r>
      <w:r>
        <w:rPr>
          <w:sz w:val="24"/>
        </w:rPr>
        <w:t>realizados</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estrita</w:t>
      </w:r>
      <w:r>
        <w:rPr>
          <w:spacing w:val="1"/>
          <w:sz w:val="24"/>
        </w:rPr>
        <w:t xml:space="preserve"> </w:t>
      </w:r>
      <w:r>
        <w:rPr>
          <w:sz w:val="24"/>
        </w:rPr>
        <w:t>obediência</w:t>
      </w:r>
      <w:r>
        <w:rPr>
          <w:spacing w:val="1"/>
          <w:sz w:val="24"/>
        </w:rPr>
        <w:t xml:space="preserve"> </w:t>
      </w:r>
      <w:r>
        <w:rPr>
          <w:sz w:val="24"/>
        </w:rPr>
        <w:t>às</w:t>
      </w:r>
      <w:r>
        <w:rPr>
          <w:spacing w:val="1"/>
          <w:sz w:val="24"/>
        </w:rPr>
        <w:t xml:space="preserve"> </w:t>
      </w:r>
      <w:r>
        <w:rPr>
          <w:sz w:val="24"/>
        </w:rPr>
        <w:t>prescrições</w:t>
      </w:r>
      <w:r>
        <w:rPr>
          <w:spacing w:val="1"/>
          <w:sz w:val="24"/>
        </w:rPr>
        <w:t xml:space="preserve"> </w:t>
      </w:r>
      <w:r>
        <w:rPr>
          <w:sz w:val="24"/>
        </w:rPr>
        <w:t>e</w:t>
      </w:r>
      <w:r>
        <w:rPr>
          <w:spacing w:val="1"/>
          <w:sz w:val="24"/>
        </w:rPr>
        <w:t xml:space="preserve"> </w:t>
      </w:r>
      <w:r>
        <w:rPr>
          <w:sz w:val="24"/>
        </w:rPr>
        <w:t>exigências</w:t>
      </w:r>
      <w:r>
        <w:rPr>
          <w:spacing w:val="1"/>
          <w:sz w:val="24"/>
        </w:rPr>
        <w:t xml:space="preserve"> </w:t>
      </w:r>
      <w:r>
        <w:rPr>
          <w:sz w:val="24"/>
        </w:rPr>
        <w:t>contidas</w:t>
      </w:r>
      <w:r>
        <w:rPr>
          <w:spacing w:val="1"/>
          <w:sz w:val="24"/>
        </w:rPr>
        <w:t xml:space="preserve"> </w:t>
      </w:r>
      <w:r>
        <w:rPr>
          <w:sz w:val="24"/>
        </w:rPr>
        <w:t>neste</w:t>
      </w:r>
      <w:r>
        <w:rPr>
          <w:spacing w:val="1"/>
          <w:sz w:val="24"/>
        </w:rPr>
        <w:t xml:space="preserve"> </w:t>
      </w:r>
      <w:r>
        <w:rPr>
          <w:sz w:val="24"/>
        </w:rPr>
        <w:t>Memorial</w:t>
      </w:r>
      <w:r>
        <w:rPr>
          <w:spacing w:val="1"/>
          <w:sz w:val="24"/>
        </w:rPr>
        <w:t xml:space="preserve"> </w:t>
      </w:r>
      <w:r>
        <w:rPr>
          <w:sz w:val="24"/>
        </w:rPr>
        <w:t>Descritivo</w:t>
      </w:r>
      <w:r>
        <w:rPr>
          <w:spacing w:val="1"/>
          <w:sz w:val="24"/>
        </w:rPr>
        <w:t xml:space="preserve"> </w:t>
      </w:r>
      <w:r>
        <w:rPr>
          <w:sz w:val="24"/>
        </w:rPr>
        <w:t>e</w:t>
      </w:r>
      <w:r>
        <w:rPr>
          <w:spacing w:val="1"/>
          <w:sz w:val="24"/>
        </w:rPr>
        <w:t xml:space="preserve"> </w:t>
      </w:r>
      <w:r>
        <w:rPr>
          <w:sz w:val="24"/>
        </w:rPr>
        <w:t>demais</w:t>
      </w:r>
      <w:r>
        <w:rPr>
          <w:spacing w:val="1"/>
          <w:sz w:val="24"/>
        </w:rPr>
        <w:t xml:space="preserve"> </w:t>
      </w:r>
      <w:r>
        <w:rPr>
          <w:sz w:val="24"/>
        </w:rPr>
        <w:t>documentos técnicos, todos eles convenientemente autenticados por ambas</w:t>
      </w:r>
      <w:r>
        <w:rPr>
          <w:spacing w:val="1"/>
          <w:sz w:val="24"/>
        </w:rPr>
        <w:t xml:space="preserve"> </w:t>
      </w:r>
      <w:r>
        <w:rPr>
          <w:sz w:val="24"/>
        </w:rPr>
        <w:t>as partes como elementos integrantes do contrato e valendo como se, no</w:t>
      </w:r>
      <w:r>
        <w:rPr>
          <w:spacing w:val="1"/>
          <w:sz w:val="24"/>
        </w:rPr>
        <w:t xml:space="preserve"> </w:t>
      </w:r>
      <w:r>
        <w:rPr>
          <w:sz w:val="24"/>
        </w:rPr>
        <w:t>mesmo</w:t>
      </w:r>
      <w:r>
        <w:rPr>
          <w:spacing w:val="-5"/>
          <w:sz w:val="24"/>
        </w:rPr>
        <w:t xml:space="preserve"> </w:t>
      </w:r>
      <w:r>
        <w:rPr>
          <w:sz w:val="24"/>
        </w:rPr>
        <w:t>contrato,</w:t>
      </w:r>
      <w:r>
        <w:rPr>
          <w:spacing w:val="-2"/>
          <w:sz w:val="24"/>
        </w:rPr>
        <w:t xml:space="preserve"> </w:t>
      </w:r>
      <w:r>
        <w:rPr>
          <w:sz w:val="24"/>
        </w:rPr>
        <w:t>efetivamente</w:t>
      </w:r>
      <w:r>
        <w:rPr>
          <w:spacing w:val="-1"/>
          <w:sz w:val="24"/>
        </w:rPr>
        <w:t xml:space="preserve"> </w:t>
      </w:r>
      <w:r>
        <w:rPr>
          <w:sz w:val="24"/>
        </w:rPr>
        <w:t>transcritos</w:t>
      </w:r>
      <w:r>
        <w:rPr>
          <w:spacing w:val="-1"/>
          <w:sz w:val="24"/>
        </w:rPr>
        <w:t xml:space="preserve"> </w:t>
      </w:r>
      <w:r>
        <w:rPr>
          <w:sz w:val="24"/>
        </w:rPr>
        <w:t>fossem.</w:t>
      </w:r>
    </w:p>
    <w:p>
      <w:pPr>
        <w:pStyle w:val="8"/>
        <w:numPr>
          <w:ilvl w:val="1"/>
          <w:numId w:val="1"/>
        </w:numPr>
        <w:tabs>
          <w:tab w:val="left" w:pos="574"/>
        </w:tabs>
        <w:spacing w:before="1" w:after="0" w:line="360" w:lineRule="auto"/>
        <w:ind w:left="120" w:right="180" w:firstLine="0"/>
        <w:jc w:val="both"/>
        <w:rPr>
          <w:sz w:val="24"/>
        </w:rPr>
      </w:pPr>
      <w:r>
        <w:rPr>
          <w:sz w:val="24"/>
        </w:rPr>
        <w:t>Concluídas as obras, o construtor fornecera ao proprietário (Prefeitura</w:t>
      </w:r>
      <w:r>
        <w:rPr>
          <w:spacing w:val="1"/>
          <w:sz w:val="24"/>
        </w:rPr>
        <w:t xml:space="preserve"> </w:t>
      </w:r>
      <w:r>
        <w:rPr>
          <w:sz w:val="24"/>
        </w:rPr>
        <w:t>Municipal de Santa Maria de Jetibá) os desenhos atualizados de qualquer</w:t>
      </w:r>
      <w:r>
        <w:rPr>
          <w:spacing w:val="1"/>
          <w:sz w:val="24"/>
        </w:rPr>
        <w:t xml:space="preserve"> </w:t>
      </w:r>
      <w:r>
        <w:rPr>
          <w:sz w:val="24"/>
        </w:rPr>
        <w:t>elemento ou instalação da obra que por motivos diversos tenham sofrido</w:t>
      </w:r>
      <w:r>
        <w:rPr>
          <w:spacing w:val="1"/>
          <w:sz w:val="24"/>
        </w:rPr>
        <w:t xml:space="preserve"> </w:t>
      </w:r>
      <w:r>
        <w:rPr>
          <w:sz w:val="24"/>
        </w:rPr>
        <w:t>modificações</w:t>
      </w:r>
      <w:r>
        <w:rPr>
          <w:spacing w:val="-3"/>
          <w:sz w:val="24"/>
        </w:rPr>
        <w:t xml:space="preserve"> </w:t>
      </w:r>
      <w:r>
        <w:rPr>
          <w:sz w:val="24"/>
        </w:rPr>
        <w:t>no</w:t>
      </w:r>
      <w:r>
        <w:rPr>
          <w:spacing w:val="-1"/>
          <w:sz w:val="24"/>
        </w:rPr>
        <w:t xml:space="preserve"> </w:t>
      </w:r>
      <w:r>
        <w:rPr>
          <w:sz w:val="24"/>
        </w:rPr>
        <w:t>decorrer</w:t>
      </w:r>
      <w:r>
        <w:rPr>
          <w:spacing w:val="-1"/>
          <w:sz w:val="24"/>
        </w:rPr>
        <w:t xml:space="preserve"> </w:t>
      </w:r>
      <w:r>
        <w:rPr>
          <w:sz w:val="24"/>
        </w:rPr>
        <w:t>dos</w:t>
      </w:r>
      <w:r>
        <w:rPr>
          <w:spacing w:val="-3"/>
          <w:sz w:val="24"/>
        </w:rPr>
        <w:t xml:space="preserve"> </w:t>
      </w:r>
      <w:r>
        <w:rPr>
          <w:sz w:val="24"/>
        </w:rPr>
        <w:t>trabalhos</w:t>
      </w:r>
      <w:r>
        <w:rPr>
          <w:spacing w:val="-2"/>
          <w:sz w:val="24"/>
        </w:rPr>
        <w:t xml:space="preserve"> </w:t>
      </w:r>
      <w:r>
        <w:rPr>
          <w:sz w:val="24"/>
        </w:rPr>
        <w:t>(</w:t>
      </w:r>
      <w:r>
        <w:rPr>
          <w:rFonts w:ascii="Arial" w:hAnsi="Arial"/>
          <w:i/>
          <w:sz w:val="24"/>
        </w:rPr>
        <w:t>as</w:t>
      </w:r>
      <w:r>
        <w:rPr>
          <w:rFonts w:ascii="Arial" w:hAnsi="Arial"/>
          <w:i/>
          <w:spacing w:val="-2"/>
          <w:sz w:val="24"/>
        </w:rPr>
        <w:t xml:space="preserve"> </w:t>
      </w:r>
      <w:r>
        <w:rPr>
          <w:rFonts w:ascii="Arial" w:hAnsi="Arial"/>
          <w:i/>
          <w:sz w:val="24"/>
        </w:rPr>
        <w:t>built</w:t>
      </w:r>
      <w:r>
        <w:rPr>
          <w:sz w:val="24"/>
        </w:rPr>
        <w:t>).</w:t>
      </w:r>
    </w:p>
    <w:p>
      <w:pPr>
        <w:pStyle w:val="3"/>
        <w:spacing w:before="10"/>
        <w:ind w:left="0"/>
        <w:jc w:val="left"/>
        <w:rPr>
          <w:sz w:val="35"/>
        </w:rPr>
      </w:pPr>
    </w:p>
    <w:p>
      <w:pPr>
        <w:pStyle w:val="2"/>
        <w:numPr>
          <w:ilvl w:val="1"/>
          <w:numId w:val="3"/>
        </w:numPr>
        <w:tabs>
          <w:tab w:val="left" w:pos="521"/>
        </w:tabs>
        <w:spacing w:before="1" w:after="0" w:line="240" w:lineRule="auto"/>
        <w:ind w:left="520" w:right="0" w:hanging="401"/>
        <w:jc w:val="both"/>
        <w:rPr>
          <w:rFonts w:ascii="Arial"/>
          <w:b/>
          <w:sz w:val="21"/>
        </w:rPr>
      </w:pPr>
      <w:r>
        <w:t>-</w:t>
      </w:r>
      <w:r>
        <w:rPr>
          <w:spacing w:val="-5"/>
        </w:rPr>
        <w:t xml:space="preserve"> </w:t>
      </w:r>
      <w:r>
        <w:t>DISPOSIÇÕES</w:t>
      </w:r>
      <w:r>
        <w:rPr>
          <w:spacing w:val="-1"/>
        </w:rPr>
        <w:t xml:space="preserve"> </w:t>
      </w:r>
      <w:r>
        <w:t>E</w:t>
      </w:r>
      <w:r>
        <w:rPr>
          <w:spacing w:val="-4"/>
        </w:rPr>
        <w:t xml:space="preserve"> </w:t>
      </w:r>
      <w:r>
        <w:t>CRITÉRIOS</w:t>
      </w:r>
      <w:r>
        <w:rPr>
          <w:spacing w:val="-4"/>
        </w:rPr>
        <w:t xml:space="preserve"> </w:t>
      </w:r>
      <w:r>
        <w:t>DE</w:t>
      </w:r>
      <w:r>
        <w:rPr>
          <w:spacing w:val="-1"/>
        </w:rPr>
        <w:t xml:space="preserve"> </w:t>
      </w:r>
      <w:r>
        <w:t>ANALOGI</w:t>
      </w:r>
      <w:r>
        <w:rPr>
          <w:rFonts w:hint="default"/>
          <w:lang w:val="pt-BR"/>
        </w:rPr>
        <w:t>A</w:t>
      </w:r>
    </w:p>
    <w:p/>
    <w:p>
      <w:pPr>
        <w:pStyle w:val="8"/>
        <w:numPr>
          <w:ilvl w:val="1"/>
          <w:numId w:val="3"/>
        </w:numPr>
        <w:tabs>
          <w:tab w:val="left" w:pos="521"/>
        </w:tabs>
        <w:spacing w:before="0" w:after="0" w:line="240" w:lineRule="auto"/>
        <w:ind w:left="520" w:right="0" w:hanging="401"/>
        <w:jc w:val="both"/>
        <w:rPr>
          <w:sz w:val="26"/>
        </w:rPr>
      </w:pPr>
      <w:r>
        <w:rPr>
          <w:sz w:val="24"/>
        </w:rPr>
        <w:t>DISPOSIÇÕES</w:t>
      </w:r>
      <w:r>
        <w:rPr>
          <w:spacing w:val="-5"/>
          <w:sz w:val="24"/>
        </w:rPr>
        <w:t xml:space="preserve"> </w:t>
      </w:r>
      <w:r>
        <w:rPr>
          <w:sz w:val="24"/>
        </w:rPr>
        <w:t>GERAIS</w:t>
      </w:r>
      <w:r>
        <w:rPr>
          <w:spacing w:val="-4"/>
          <w:sz w:val="24"/>
        </w:rPr>
        <w:t xml:space="preserve"> </w:t>
      </w:r>
      <w:r>
        <w:rPr>
          <w:sz w:val="24"/>
        </w:rPr>
        <w:t>I</w:t>
      </w:r>
    </w:p>
    <w:p>
      <w:pPr>
        <w:pStyle w:val="3"/>
        <w:ind w:left="0"/>
        <w:jc w:val="left"/>
        <w:rPr>
          <w:sz w:val="22"/>
        </w:rPr>
      </w:pPr>
    </w:p>
    <w:p>
      <w:pPr>
        <w:pStyle w:val="3"/>
        <w:spacing w:line="360" w:lineRule="auto"/>
        <w:ind w:right="182"/>
      </w:pPr>
      <w:r>
        <w:t>Todos</w:t>
      </w:r>
      <w:r>
        <w:rPr>
          <w:spacing w:val="1"/>
        </w:rPr>
        <w:t xml:space="preserve"> </w:t>
      </w:r>
      <w:r>
        <w:t>os</w:t>
      </w:r>
      <w:r>
        <w:rPr>
          <w:spacing w:val="1"/>
        </w:rPr>
        <w:t xml:space="preserve"> </w:t>
      </w:r>
      <w:r>
        <w:t>materiais</w:t>
      </w:r>
      <w:r>
        <w:rPr>
          <w:spacing w:val="1"/>
        </w:rPr>
        <w:t xml:space="preserve"> </w:t>
      </w:r>
      <w:r>
        <w:t>a</w:t>
      </w:r>
      <w:r>
        <w:rPr>
          <w:spacing w:val="1"/>
        </w:rPr>
        <w:t xml:space="preserve"> </w:t>
      </w:r>
      <w:r>
        <w:t>serem</w:t>
      </w:r>
      <w:r>
        <w:rPr>
          <w:spacing w:val="1"/>
        </w:rPr>
        <w:t xml:space="preserve"> </w:t>
      </w:r>
      <w:r>
        <w:t>empregados</w:t>
      </w:r>
      <w:r>
        <w:rPr>
          <w:spacing w:val="1"/>
        </w:rPr>
        <w:t xml:space="preserve"> </w:t>
      </w:r>
      <w:r>
        <w:t>na</w:t>
      </w:r>
      <w:r>
        <w:rPr>
          <w:spacing w:val="1"/>
        </w:rPr>
        <w:t xml:space="preserve"> </w:t>
      </w:r>
      <w:r>
        <w:t>obra</w:t>
      </w:r>
      <w:r>
        <w:rPr>
          <w:spacing w:val="1"/>
        </w:rPr>
        <w:t xml:space="preserve"> </w:t>
      </w:r>
      <w:r>
        <w:t>deverão</w:t>
      </w:r>
      <w:r>
        <w:rPr>
          <w:spacing w:val="1"/>
        </w:rPr>
        <w:t xml:space="preserve"> </w:t>
      </w:r>
      <w:r>
        <w:t>satisfazer</w:t>
      </w:r>
      <w:r>
        <w:rPr>
          <w:spacing w:val="1"/>
        </w:rPr>
        <w:t xml:space="preserve"> </w:t>
      </w:r>
      <w:r>
        <w:t>as</w:t>
      </w:r>
      <w:r>
        <w:rPr>
          <w:spacing w:val="1"/>
        </w:rPr>
        <w:t xml:space="preserve"> </w:t>
      </w:r>
      <w:r>
        <w:t>especificações da documentação técnica da obra e estar em conformidade</w:t>
      </w:r>
      <w:r>
        <w:rPr>
          <w:spacing w:val="1"/>
        </w:rPr>
        <w:t xml:space="preserve"> </w:t>
      </w:r>
      <w:r>
        <w:t>com as normas da ABNT e, caso necessário, deverão ser apresentados à</w:t>
      </w:r>
      <w:r>
        <w:rPr>
          <w:spacing w:val="1"/>
        </w:rPr>
        <w:t xml:space="preserve"> </w:t>
      </w:r>
      <w:r>
        <w:t>fiscalização relatórios de testes ou ensaios comprovando sua qualidade. Após</w:t>
      </w:r>
      <w:r>
        <w:rPr>
          <w:spacing w:val="-64"/>
        </w:rPr>
        <w:t xml:space="preserve"> </w:t>
      </w:r>
      <w:r>
        <w:t>inspeção,</w:t>
      </w:r>
      <w:r>
        <w:rPr>
          <w:spacing w:val="22"/>
        </w:rPr>
        <w:t xml:space="preserve"> </w:t>
      </w:r>
      <w:r>
        <w:t>a</w:t>
      </w:r>
      <w:r>
        <w:rPr>
          <w:spacing w:val="25"/>
        </w:rPr>
        <w:t xml:space="preserve"> </w:t>
      </w:r>
      <w:r>
        <w:t>Prefeitura</w:t>
      </w:r>
      <w:r>
        <w:rPr>
          <w:spacing w:val="28"/>
        </w:rPr>
        <w:t xml:space="preserve"> </w:t>
      </w:r>
      <w:r>
        <w:t>Municipal</w:t>
      </w:r>
      <w:r>
        <w:rPr>
          <w:spacing w:val="23"/>
        </w:rPr>
        <w:t xml:space="preserve"> </w:t>
      </w:r>
      <w:r>
        <w:t>de</w:t>
      </w:r>
      <w:r>
        <w:rPr>
          <w:spacing w:val="25"/>
        </w:rPr>
        <w:t xml:space="preserve"> </w:t>
      </w:r>
      <w:r>
        <w:t>Santa</w:t>
      </w:r>
      <w:r>
        <w:rPr>
          <w:spacing w:val="25"/>
        </w:rPr>
        <w:t xml:space="preserve"> </w:t>
      </w:r>
      <w:r>
        <w:t>Maria</w:t>
      </w:r>
      <w:r>
        <w:rPr>
          <w:spacing w:val="25"/>
        </w:rPr>
        <w:t xml:space="preserve"> </w:t>
      </w:r>
      <w:r>
        <w:t>de</w:t>
      </w:r>
      <w:r>
        <w:rPr>
          <w:spacing w:val="24"/>
        </w:rPr>
        <w:t xml:space="preserve"> </w:t>
      </w:r>
      <w:r>
        <w:t>Jetibá</w:t>
      </w:r>
      <w:r>
        <w:rPr>
          <w:spacing w:val="28"/>
        </w:rPr>
        <w:t xml:space="preserve"> </w:t>
      </w:r>
      <w:r>
        <w:t>poderá</w:t>
      </w:r>
      <w:r>
        <w:rPr>
          <w:rFonts w:hint="default"/>
          <w:lang w:val="pt-BR"/>
        </w:rPr>
        <w:t xml:space="preserve"> </w:t>
      </w:r>
      <w:r>
        <w:t>solicitar</w:t>
      </w:r>
      <w:r>
        <w:rPr>
          <w:spacing w:val="1"/>
        </w:rPr>
        <w:t xml:space="preserve"> </w:t>
      </w:r>
      <w:r>
        <w:t>a</w:t>
      </w:r>
      <w:r>
        <w:rPr>
          <w:spacing w:val="1"/>
        </w:rPr>
        <w:t xml:space="preserve"> </w:t>
      </w:r>
      <w:r>
        <w:t>reposição</w:t>
      </w:r>
      <w:r>
        <w:rPr>
          <w:spacing w:val="1"/>
        </w:rPr>
        <w:t xml:space="preserve"> </w:t>
      </w:r>
      <w:r>
        <w:t>de</w:t>
      </w:r>
      <w:r>
        <w:rPr>
          <w:spacing w:val="1"/>
        </w:rPr>
        <w:t xml:space="preserve"> </w:t>
      </w:r>
      <w:r>
        <w:t>qualquer</w:t>
      </w:r>
      <w:r>
        <w:rPr>
          <w:spacing w:val="1"/>
        </w:rPr>
        <w:t xml:space="preserve"> </w:t>
      </w:r>
      <w:r>
        <w:t>material</w:t>
      </w:r>
      <w:r>
        <w:rPr>
          <w:spacing w:val="1"/>
        </w:rPr>
        <w:t xml:space="preserve"> </w:t>
      </w:r>
      <w:r>
        <w:t>que</w:t>
      </w:r>
      <w:r>
        <w:rPr>
          <w:spacing w:val="1"/>
        </w:rPr>
        <w:t xml:space="preserve"> </w:t>
      </w:r>
      <w:r>
        <w:t>no</w:t>
      </w:r>
      <w:r>
        <w:rPr>
          <w:spacing w:val="1"/>
        </w:rPr>
        <w:t xml:space="preserve"> </w:t>
      </w:r>
      <w:r>
        <w:t>seu</w:t>
      </w:r>
      <w:r>
        <w:rPr>
          <w:spacing w:val="1"/>
        </w:rPr>
        <w:t xml:space="preserve"> </w:t>
      </w:r>
      <w:r>
        <w:t>entendimento</w:t>
      </w:r>
      <w:r>
        <w:rPr>
          <w:spacing w:val="1"/>
        </w:rPr>
        <w:t xml:space="preserve"> </w:t>
      </w:r>
      <w:r>
        <w:t>não</w:t>
      </w:r>
      <w:r>
        <w:rPr>
          <w:spacing w:val="-64"/>
        </w:rPr>
        <w:t xml:space="preserve"> </w:t>
      </w:r>
      <w:r>
        <w:t>atenda</w:t>
      </w:r>
      <w:r>
        <w:rPr>
          <w:spacing w:val="-5"/>
        </w:rPr>
        <w:t xml:space="preserve"> </w:t>
      </w:r>
      <w:r>
        <w:t>às</w:t>
      </w:r>
      <w:r>
        <w:rPr>
          <w:spacing w:val="-1"/>
        </w:rPr>
        <w:t xml:space="preserve"> </w:t>
      </w:r>
      <w:r>
        <w:t>especificações</w:t>
      </w:r>
      <w:r>
        <w:rPr>
          <w:spacing w:val="-3"/>
        </w:rPr>
        <w:t xml:space="preserve"> </w:t>
      </w:r>
      <w:r>
        <w:t>ou aos</w:t>
      </w:r>
      <w:r>
        <w:rPr>
          <w:spacing w:val="-1"/>
        </w:rPr>
        <w:t xml:space="preserve"> </w:t>
      </w:r>
      <w:r>
        <w:t>padrões</w:t>
      </w:r>
      <w:r>
        <w:rPr>
          <w:spacing w:val="-1"/>
        </w:rPr>
        <w:t xml:space="preserve"> </w:t>
      </w:r>
      <w:r>
        <w:t>de</w:t>
      </w:r>
      <w:r>
        <w:rPr>
          <w:spacing w:val="-2"/>
        </w:rPr>
        <w:t xml:space="preserve"> </w:t>
      </w:r>
      <w:r>
        <w:t>qualidade</w:t>
      </w:r>
      <w:r>
        <w:rPr>
          <w:spacing w:val="-2"/>
        </w:rPr>
        <w:t xml:space="preserve"> </w:t>
      </w:r>
      <w:r>
        <w:t>solicitados.</w:t>
      </w:r>
    </w:p>
    <w:p>
      <w:pPr>
        <w:pStyle w:val="3"/>
        <w:spacing w:line="360" w:lineRule="auto"/>
        <w:ind w:right="180"/>
      </w:pPr>
      <w:r>
        <w:t>O</w:t>
      </w:r>
      <w:r>
        <w:rPr>
          <w:spacing w:val="1"/>
        </w:rPr>
        <w:t xml:space="preserve"> </w:t>
      </w:r>
      <w:r>
        <w:t>construtor</w:t>
      </w:r>
      <w:r>
        <w:rPr>
          <w:spacing w:val="1"/>
        </w:rPr>
        <w:t xml:space="preserve"> </w:t>
      </w:r>
      <w:r>
        <w:t>só</w:t>
      </w:r>
      <w:r>
        <w:rPr>
          <w:spacing w:val="1"/>
        </w:rPr>
        <w:t xml:space="preserve"> </w:t>
      </w:r>
      <w:r>
        <w:t>poderá</w:t>
      </w:r>
      <w:r>
        <w:rPr>
          <w:spacing w:val="1"/>
        </w:rPr>
        <w:t xml:space="preserve"> </w:t>
      </w:r>
      <w:r>
        <w:t>usar</w:t>
      </w:r>
      <w:r>
        <w:rPr>
          <w:spacing w:val="1"/>
        </w:rPr>
        <w:t xml:space="preserve"> </w:t>
      </w:r>
      <w:r>
        <w:t>qualquer</w:t>
      </w:r>
      <w:r>
        <w:rPr>
          <w:spacing w:val="1"/>
        </w:rPr>
        <w:t xml:space="preserve"> </w:t>
      </w:r>
      <w:r>
        <w:t>material</w:t>
      </w:r>
      <w:r>
        <w:rPr>
          <w:spacing w:val="1"/>
        </w:rPr>
        <w:t xml:space="preserve"> </w:t>
      </w:r>
      <w:r>
        <w:t>depois</w:t>
      </w:r>
      <w:r>
        <w:rPr>
          <w:spacing w:val="1"/>
        </w:rPr>
        <w:t xml:space="preserve"> </w:t>
      </w:r>
      <w:r>
        <w:t>de</w:t>
      </w:r>
      <w:r>
        <w:rPr>
          <w:spacing w:val="1"/>
        </w:rPr>
        <w:t xml:space="preserve"> </w:t>
      </w:r>
      <w:r>
        <w:t>submetê-lo</w:t>
      </w:r>
      <w:r>
        <w:rPr>
          <w:spacing w:val="66"/>
        </w:rPr>
        <w:t xml:space="preserve"> </w:t>
      </w:r>
      <w:r>
        <w:t>ao</w:t>
      </w:r>
      <w:r>
        <w:rPr>
          <w:spacing w:val="1"/>
        </w:rPr>
        <w:t xml:space="preserve"> </w:t>
      </w:r>
      <w:r>
        <w:t>exame e aprovação da fiscalização, a quem caberá impugnar o seu emprego,</w:t>
      </w:r>
      <w:r>
        <w:rPr>
          <w:spacing w:val="-64"/>
        </w:rPr>
        <w:t xml:space="preserve"> </w:t>
      </w:r>
      <w:r>
        <w:t>quando</w:t>
      </w:r>
      <w:r>
        <w:rPr>
          <w:spacing w:val="-5"/>
        </w:rPr>
        <w:t xml:space="preserve"> </w:t>
      </w:r>
      <w:r>
        <w:t>em</w:t>
      </w:r>
      <w:r>
        <w:rPr>
          <w:spacing w:val="-1"/>
        </w:rPr>
        <w:t xml:space="preserve"> </w:t>
      </w:r>
      <w:r>
        <w:t>desacordo</w:t>
      </w:r>
      <w:r>
        <w:rPr>
          <w:spacing w:val="-1"/>
        </w:rPr>
        <w:t xml:space="preserve"> </w:t>
      </w:r>
      <w:r>
        <w:t>com</w:t>
      </w:r>
      <w:r>
        <w:rPr>
          <w:spacing w:val="-1"/>
        </w:rPr>
        <w:t xml:space="preserve"> </w:t>
      </w:r>
      <w:r>
        <w:t>as</w:t>
      </w:r>
      <w:r>
        <w:rPr>
          <w:spacing w:val="-2"/>
        </w:rPr>
        <w:t xml:space="preserve"> </w:t>
      </w:r>
      <w:r>
        <w:t>especificações.</w:t>
      </w:r>
    </w:p>
    <w:p>
      <w:pPr>
        <w:pStyle w:val="3"/>
        <w:spacing w:line="360" w:lineRule="auto"/>
        <w:ind w:right="180"/>
      </w:pPr>
      <w:r>
        <w:t>Cada lote ou partida do material deverá, além de outras averiguações, ser</w:t>
      </w:r>
      <w:r>
        <w:rPr>
          <w:spacing w:val="1"/>
        </w:rPr>
        <w:t xml:space="preserve"> </w:t>
      </w:r>
      <w:r>
        <w:t>constatado</w:t>
      </w:r>
      <w:r>
        <w:rPr>
          <w:spacing w:val="-2"/>
        </w:rPr>
        <w:t xml:space="preserve"> </w:t>
      </w:r>
      <w:r>
        <w:t>com</w:t>
      </w:r>
      <w:r>
        <w:rPr>
          <w:spacing w:val="-4"/>
        </w:rPr>
        <w:t xml:space="preserve"> </w:t>
      </w:r>
      <w:r>
        <w:t>a</w:t>
      </w:r>
      <w:r>
        <w:rPr>
          <w:spacing w:val="1"/>
        </w:rPr>
        <w:t xml:space="preserve"> </w:t>
      </w:r>
      <w:r>
        <w:t>respectiva</w:t>
      </w:r>
      <w:r>
        <w:rPr>
          <w:spacing w:val="-2"/>
        </w:rPr>
        <w:t xml:space="preserve"> </w:t>
      </w:r>
      <w:r>
        <w:t>amostra previamente</w:t>
      </w:r>
      <w:r>
        <w:rPr>
          <w:spacing w:val="-4"/>
        </w:rPr>
        <w:t xml:space="preserve"> </w:t>
      </w:r>
      <w:r>
        <w:t>aprovada.</w:t>
      </w:r>
    </w:p>
    <w:p>
      <w:pPr>
        <w:pStyle w:val="3"/>
        <w:spacing w:line="360" w:lineRule="auto"/>
        <w:ind w:right="180"/>
      </w:pPr>
      <w:r>
        <w:t>As</w:t>
      </w:r>
      <w:r>
        <w:rPr>
          <w:spacing w:val="1"/>
        </w:rPr>
        <w:t xml:space="preserve"> </w:t>
      </w:r>
      <w:r>
        <w:t>amostras</w:t>
      </w:r>
      <w:r>
        <w:rPr>
          <w:spacing w:val="1"/>
        </w:rPr>
        <w:t xml:space="preserve"> </w:t>
      </w:r>
      <w:r>
        <w:t>de</w:t>
      </w:r>
      <w:r>
        <w:rPr>
          <w:spacing w:val="1"/>
        </w:rPr>
        <w:t xml:space="preserve"> </w:t>
      </w:r>
      <w:r>
        <w:t>materiais</w:t>
      </w:r>
      <w:r>
        <w:rPr>
          <w:spacing w:val="1"/>
        </w:rPr>
        <w:t xml:space="preserve"> </w:t>
      </w:r>
      <w:r>
        <w:t>aprovadas</w:t>
      </w:r>
      <w:r>
        <w:rPr>
          <w:spacing w:val="1"/>
        </w:rPr>
        <w:t xml:space="preserve"> </w:t>
      </w:r>
      <w:r>
        <w:t>pela</w:t>
      </w:r>
      <w:r>
        <w:rPr>
          <w:spacing w:val="1"/>
        </w:rPr>
        <w:t xml:space="preserve"> </w:t>
      </w:r>
      <w:r>
        <w:t>fiscalização,</w:t>
      </w:r>
      <w:r>
        <w:rPr>
          <w:spacing w:val="1"/>
        </w:rPr>
        <w:t xml:space="preserve"> </w:t>
      </w:r>
      <w:r>
        <w:t>depois</w:t>
      </w:r>
      <w:r>
        <w:rPr>
          <w:spacing w:val="1"/>
        </w:rPr>
        <w:t xml:space="preserve"> </w:t>
      </w:r>
      <w:r>
        <w:t>de</w:t>
      </w:r>
      <w:r>
        <w:rPr>
          <w:spacing w:val="1"/>
        </w:rPr>
        <w:t xml:space="preserve"> </w:t>
      </w:r>
      <w:r>
        <w:t>convenientemente</w:t>
      </w:r>
      <w:r>
        <w:rPr>
          <w:spacing w:val="1"/>
        </w:rPr>
        <w:t xml:space="preserve"> </w:t>
      </w:r>
      <w:r>
        <w:t>autenticadas</w:t>
      </w:r>
      <w:r>
        <w:rPr>
          <w:spacing w:val="1"/>
        </w:rPr>
        <w:t xml:space="preserve"> </w:t>
      </w:r>
      <w:r>
        <w:t>por</w:t>
      </w:r>
      <w:r>
        <w:rPr>
          <w:spacing w:val="1"/>
        </w:rPr>
        <w:t xml:space="preserve"> </w:t>
      </w:r>
      <w:r>
        <w:t>esta</w:t>
      </w:r>
      <w:r>
        <w:rPr>
          <w:spacing w:val="1"/>
        </w:rPr>
        <w:t xml:space="preserve"> </w:t>
      </w:r>
      <w:r>
        <w:t>e</w:t>
      </w:r>
      <w:r>
        <w:rPr>
          <w:spacing w:val="1"/>
        </w:rPr>
        <w:t xml:space="preserve"> </w:t>
      </w:r>
      <w:r>
        <w:t>pelo</w:t>
      </w:r>
      <w:r>
        <w:rPr>
          <w:spacing w:val="1"/>
        </w:rPr>
        <w:t xml:space="preserve"> </w:t>
      </w:r>
      <w:r>
        <w:t>construtor,</w:t>
      </w:r>
      <w:r>
        <w:rPr>
          <w:spacing w:val="1"/>
        </w:rPr>
        <w:t xml:space="preserve"> </w:t>
      </w:r>
      <w:r>
        <w:t>serão</w:t>
      </w:r>
      <w:r>
        <w:rPr>
          <w:spacing w:val="-64"/>
        </w:rPr>
        <w:t xml:space="preserve"> </w:t>
      </w:r>
      <w:r>
        <w:t>cuidadosamente conservadas no canteiro da obra ate o fim dos trabalhos, de</w:t>
      </w:r>
      <w:r>
        <w:rPr>
          <w:spacing w:val="1"/>
        </w:rPr>
        <w:t xml:space="preserve"> </w:t>
      </w:r>
      <w:r>
        <w:t>forma</w:t>
      </w:r>
      <w:r>
        <w:rPr>
          <w:spacing w:val="1"/>
        </w:rPr>
        <w:t xml:space="preserve"> </w:t>
      </w:r>
      <w:r>
        <w:t>a</w:t>
      </w:r>
      <w:r>
        <w:rPr>
          <w:spacing w:val="1"/>
        </w:rPr>
        <w:t xml:space="preserve"> </w:t>
      </w:r>
      <w:r>
        <w:t>facultar</w:t>
      </w:r>
      <w:r>
        <w:rPr>
          <w:spacing w:val="1"/>
        </w:rPr>
        <w:t xml:space="preserve"> </w:t>
      </w:r>
      <w:r>
        <w:t>a</w:t>
      </w:r>
      <w:r>
        <w:rPr>
          <w:spacing w:val="1"/>
        </w:rPr>
        <w:t xml:space="preserve"> </w:t>
      </w:r>
      <w:r>
        <w:t>qualquer</w:t>
      </w:r>
      <w:r>
        <w:rPr>
          <w:spacing w:val="1"/>
        </w:rPr>
        <w:t xml:space="preserve"> </w:t>
      </w:r>
      <w:r>
        <w:t>tempo</w:t>
      </w:r>
      <w:r>
        <w:rPr>
          <w:spacing w:val="1"/>
        </w:rPr>
        <w:t xml:space="preserve"> </w:t>
      </w:r>
      <w:r>
        <w:t>a</w:t>
      </w:r>
      <w:r>
        <w:rPr>
          <w:spacing w:val="1"/>
        </w:rPr>
        <w:t xml:space="preserve"> </w:t>
      </w:r>
      <w:r>
        <w:t>verificação</w:t>
      </w:r>
      <w:r>
        <w:rPr>
          <w:spacing w:val="1"/>
        </w:rPr>
        <w:t xml:space="preserve"> </w:t>
      </w:r>
      <w:r>
        <w:t>de</w:t>
      </w:r>
      <w:r>
        <w:rPr>
          <w:spacing w:val="1"/>
        </w:rPr>
        <w:t xml:space="preserve"> </w:t>
      </w:r>
      <w:r>
        <w:t>sua</w:t>
      </w:r>
      <w:r>
        <w:rPr>
          <w:spacing w:val="1"/>
        </w:rPr>
        <w:t xml:space="preserve"> </w:t>
      </w:r>
      <w:r>
        <w:t>perfeita</w:t>
      </w:r>
      <w:r>
        <w:rPr>
          <w:spacing w:val="1"/>
        </w:rPr>
        <w:t xml:space="preserve"> </w:t>
      </w:r>
      <w:r>
        <w:t>correspondência</w:t>
      </w:r>
      <w:r>
        <w:rPr>
          <w:spacing w:val="-2"/>
        </w:rPr>
        <w:t xml:space="preserve"> </w:t>
      </w:r>
      <w:r>
        <w:t>aos</w:t>
      </w:r>
      <w:r>
        <w:rPr>
          <w:spacing w:val="-3"/>
        </w:rPr>
        <w:t xml:space="preserve"> </w:t>
      </w:r>
      <w:r>
        <w:t>materiais fornecidos</w:t>
      </w:r>
      <w:r>
        <w:rPr>
          <w:spacing w:val="-1"/>
        </w:rPr>
        <w:t xml:space="preserve"> </w:t>
      </w:r>
      <w:r>
        <w:t>ou</w:t>
      </w:r>
      <w:r>
        <w:rPr>
          <w:spacing w:val="-5"/>
        </w:rPr>
        <w:t xml:space="preserve"> </w:t>
      </w:r>
      <w:r>
        <w:t>já</w:t>
      </w:r>
      <w:r>
        <w:rPr>
          <w:spacing w:val="-1"/>
        </w:rPr>
        <w:t xml:space="preserve"> </w:t>
      </w:r>
      <w:r>
        <w:t>empregados.</w:t>
      </w:r>
    </w:p>
    <w:p>
      <w:pPr>
        <w:pStyle w:val="3"/>
        <w:spacing w:line="360" w:lineRule="auto"/>
        <w:ind w:right="177"/>
      </w:pPr>
      <w:r>
        <w:t>Obriga-se o construtor a retirar do recinto das obras quaisquer materiais que</w:t>
      </w:r>
      <w:r>
        <w:rPr>
          <w:spacing w:val="1"/>
        </w:rPr>
        <w:t xml:space="preserve"> </w:t>
      </w:r>
      <w:r>
        <w:t>não satisfaçam</w:t>
      </w:r>
      <w:r>
        <w:rPr>
          <w:spacing w:val="-1"/>
        </w:rPr>
        <w:t xml:space="preserve"> </w:t>
      </w:r>
      <w:r>
        <w:t>a</w:t>
      </w:r>
      <w:r>
        <w:rPr>
          <w:spacing w:val="-1"/>
        </w:rPr>
        <w:t xml:space="preserve"> </w:t>
      </w:r>
      <w:r>
        <w:t>estas</w:t>
      </w:r>
      <w:r>
        <w:rPr>
          <w:spacing w:val="-2"/>
        </w:rPr>
        <w:t xml:space="preserve"> </w:t>
      </w:r>
      <w:r>
        <w:t>especificações.</w:t>
      </w:r>
    </w:p>
    <w:p>
      <w:pPr>
        <w:pStyle w:val="3"/>
        <w:ind w:left="0"/>
        <w:jc w:val="left"/>
        <w:rPr>
          <w:sz w:val="23"/>
        </w:rPr>
      </w:pPr>
    </w:p>
    <w:p>
      <w:pPr>
        <w:pStyle w:val="2"/>
      </w:pPr>
      <w:r>
        <w:t>Critério</w:t>
      </w:r>
      <w:r>
        <w:rPr>
          <w:spacing w:val="-4"/>
        </w:rPr>
        <w:t xml:space="preserve"> </w:t>
      </w:r>
      <w:r>
        <w:t>e</w:t>
      </w:r>
      <w:r>
        <w:rPr>
          <w:spacing w:val="-2"/>
        </w:rPr>
        <w:t xml:space="preserve"> </w:t>
      </w:r>
      <w:r>
        <w:t>Analogia:</w:t>
      </w:r>
    </w:p>
    <w:p>
      <w:pPr>
        <w:pStyle w:val="3"/>
        <w:spacing w:before="137" w:line="360" w:lineRule="auto"/>
        <w:ind w:right="185"/>
      </w:pPr>
      <w:r>
        <w:t>1°</w:t>
      </w:r>
      <w:r>
        <w:rPr>
          <w:spacing w:val="1"/>
        </w:rPr>
        <w:t xml:space="preserve"> </w:t>
      </w:r>
      <w:r>
        <w:t>-Se</w:t>
      </w:r>
      <w:r>
        <w:rPr>
          <w:spacing w:val="1"/>
        </w:rPr>
        <w:t xml:space="preserve"> </w:t>
      </w:r>
      <w:r>
        <w:t>as</w:t>
      </w:r>
      <w:r>
        <w:rPr>
          <w:spacing w:val="1"/>
        </w:rPr>
        <w:t xml:space="preserve"> </w:t>
      </w:r>
      <w:r>
        <w:t>circunstâncias</w:t>
      </w:r>
      <w:r>
        <w:rPr>
          <w:spacing w:val="1"/>
        </w:rPr>
        <w:t xml:space="preserve"> </w:t>
      </w:r>
      <w:r>
        <w:t>ou</w:t>
      </w:r>
      <w:r>
        <w:rPr>
          <w:spacing w:val="1"/>
        </w:rPr>
        <w:t xml:space="preserve"> </w:t>
      </w:r>
      <w:r>
        <w:t>condições</w:t>
      </w:r>
      <w:r>
        <w:rPr>
          <w:spacing w:val="1"/>
        </w:rPr>
        <w:t xml:space="preserve"> </w:t>
      </w:r>
      <w:r>
        <w:t>locais</w:t>
      </w:r>
      <w:r>
        <w:rPr>
          <w:spacing w:val="1"/>
        </w:rPr>
        <w:t xml:space="preserve"> </w:t>
      </w:r>
      <w:r>
        <w:t>se</w:t>
      </w:r>
      <w:r>
        <w:rPr>
          <w:spacing w:val="1"/>
        </w:rPr>
        <w:t xml:space="preserve"> </w:t>
      </w:r>
      <w:r>
        <w:t>tornarem,</w:t>
      </w:r>
      <w:r>
        <w:rPr>
          <w:spacing w:val="1"/>
        </w:rPr>
        <w:t xml:space="preserve"> </w:t>
      </w:r>
      <w:r>
        <w:t>porventura,</w:t>
      </w:r>
      <w:r>
        <w:rPr>
          <w:spacing w:val="1"/>
        </w:rPr>
        <w:t xml:space="preserve"> </w:t>
      </w:r>
      <w:r>
        <w:t>aconselhável</w:t>
      </w:r>
      <w:r>
        <w:rPr>
          <w:spacing w:val="1"/>
        </w:rPr>
        <w:t xml:space="preserve"> </w:t>
      </w:r>
      <w:r>
        <w:t>a</w:t>
      </w:r>
      <w:r>
        <w:rPr>
          <w:spacing w:val="1"/>
        </w:rPr>
        <w:t xml:space="preserve"> </w:t>
      </w:r>
      <w:r>
        <w:t>substituição</w:t>
      </w:r>
      <w:r>
        <w:rPr>
          <w:spacing w:val="1"/>
        </w:rPr>
        <w:t xml:space="preserve"> </w:t>
      </w:r>
      <w:r>
        <w:t>de</w:t>
      </w:r>
      <w:r>
        <w:rPr>
          <w:spacing w:val="1"/>
        </w:rPr>
        <w:t xml:space="preserve"> </w:t>
      </w:r>
      <w:r>
        <w:t>alguns</w:t>
      </w:r>
      <w:r>
        <w:rPr>
          <w:spacing w:val="1"/>
        </w:rPr>
        <w:t xml:space="preserve"> </w:t>
      </w:r>
      <w:r>
        <w:t>dos</w:t>
      </w:r>
      <w:r>
        <w:rPr>
          <w:spacing w:val="1"/>
        </w:rPr>
        <w:t xml:space="preserve"> </w:t>
      </w:r>
      <w:r>
        <w:t>materiais</w:t>
      </w:r>
      <w:r>
        <w:rPr>
          <w:spacing w:val="1"/>
        </w:rPr>
        <w:t xml:space="preserve"> </w:t>
      </w:r>
      <w:r>
        <w:t>especificados,</w:t>
      </w:r>
      <w:r>
        <w:rPr>
          <w:spacing w:val="1"/>
        </w:rPr>
        <w:t xml:space="preserve"> </w:t>
      </w:r>
      <w:r>
        <w:t>esta</w:t>
      </w:r>
      <w:r>
        <w:rPr>
          <w:spacing w:val="1"/>
        </w:rPr>
        <w:t xml:space="preserve"> </w:t>
      </w:r>
      <w:r>
        <w:t>substituição obedecera ao disposto nos itens subsequentes e só poderá ser</w:t>
      </w:r>
      <w:r>
        <w:rPr>
          <w:spacing w:val="1"/>
        </w:rPr>
        <w:t xml:space="preserve"> </w:t>
      </w:r>
      <w:r>
        <w:t>efetuada</w:t>
      </w:r>
      <w:r>
        <w:rPr>
          <w:spacing w:val="1"/>
        </w:rPr>
        <w:t xml:space="preserve"> </w:t>
      </w:r>
      <w:r>
        <w:t>mediante</w:t>
      </w:r>
      <w:r>
        <w:rPr>
          <w:spacing w:val="1"/>
        </w:rPr>
        <w:t xml:space="preserve"> </w:t>
      </w:r>
      <w:r>
        <w:t>expressa</w:t>
      </w:r>
      <w:r>
        <w:rPr>
          <w:spacing w:val="1"/>
        </w:rPr>
        <w:t xml:space="preserve"> </w:t>
      </w:r>
      <w:r>
        <w:t>autorização,</w:t>
      </w:r>
      <w:r>
        <w:rPr>
          <w:spacing w:val="1"/>
        </w:rPr>
        <w:t xml:space="preserve"> </w:t>
      </w:r>
      <w:r>
        <w:t>por</w:t>
      </w:r>
      <w:r>
        <w:rPr>
          <w:spacing w:val="1"/>
        </w:rPr>
        <w:t xml:space="preserve"> </w:t>
      </w:r>
      <w:r>
        <w:t>escrito,</w:t>
      </w:r>
      <w:r>
        <w:rPr>
          <w:spacing w:val="1"/>
        </w:rPr>
        <w:t xml:space="preserve"> </w:t>
      </w:r>
      <w:r>
        <w:t>do</w:t>
      </w:r>
      <w:r>
        <w:rPr>
          <w:spacing w:val="1"/>
        </w:rPr>
        <w:t xml:space="preserve"> </w:t>
      </w:r>
      <w:r>
        <w:t>Órgão</w:t>
      </w:r>
      <w:r>
        <w:rPr>
          <w:spacing w:val="1"/>
        </w:rPr>
        <w:t xml:space="preserve"> </w:t>
      </w:r>
      <w:r>
        <w:t>Fiscalizador,para</w:t>
      </w:r>
      <w:r>
        <w:rPr>
          <w:spacing w:val="-2"/>
        </w:rPr>
        <w:t xml:space="preserve"> </w:t>
      </w:r>
      <w:r>
        <w:t>cada</w:t>
      </w:r>
      <w:r>
        <w:rPr>
          <w:spacing w:val="-1"/>
        </w:rPr>
        <w:t xml:space="preserve"> </w:t>
      </w:r>
      <w:r>
        <w:t>caso</w:t>
      </w:r>
      <w:r>
        <w:rPr>
          <w:spacing w:val="-4"/>
        </w:rPr>
        <w:t xml:space="preserve"> </w:t>
      </w:r>
      <w:r>
        <w:t>particular.</w:t>
      </w:r>
    </w:p>
    <w:p>
      <w:pPr>
        <w:pStyle w:val="3"/>
        <w:spacing w:before="1" w:line="360" w:lineRule="auto"/>
        <w:ind w:right="177"/>
      </w:pPr>
      <w:r>
        <w:t>2° -A substituição referida no item precedente será regulada pelo critério da</w:t>
      </w:r>
      <w:r>
        <w:rPr>
          <w:spacing w:val="1"/>
        </w:rPr>
        <w:t xml:space="preserve"> </w:t>
      </w:r>
      <w:r>
        <w:t>analogia,</w:t>
      </w:r>
      <w:r>
        <w:rPr>
          <w:spacing w:val="-3"/>
        </w:rPr>
        <w:t xml:space="preserve"> </w:t>
      </w:r>
      <w:r>
        <w:t>conforme</w:t>
      </w:r>
      <w:r>
        <w:rPr>
          <w:spacing w:val="-1"/>
        </w:rPr>
        <w:t xml:space="preserve"> </w:t>
      </w:r>
      <w:r>
        <w:t>a</w:t>
      </w:r>
      <w:r>
        <w:rPr>
          <w:spacing w:val="1"/>
        </w:rPr>
        <w:t xml:space="preserve"> </w:t>
      </w:r>
      <w:r>
        <w:t>seguir</w:t>
      </w:r>
      <w:r>
        <w:rPr>
          <w:spacing w:val="-1"/>
        </w:rPr>
        <w:t xml:space="preserve"> </w:t>
      </w:r>
      <w:r>
        <w:t>definido.</w:t>
      </w:r>
    </w:p>
    <w:p>
      <w:pPr>
        <w:pStyle w:val="3"/>
        <w:spacing w:line="360" w:lineRule="auto"/>
        <w:ind w:right="180"/>
      </w:pPr>
      <w:r>
        <w:t>3° -Diz-se que dois materiais ou equipamentos apresentam analogia total ou</w:t>
      </w:r>
      <w:r>
        <w:rPr>
          <w:spacing w:val="1"/>
        </w:rPr>
        <w:t xml:space="preserve"> </w:t>
      </w:r>
      <w:r>
        <w:t>equivalência se desempenharam idêntica função construtiva e apresentam as</w:t>
      </w:r>
      <w:r>
        <w:rPr>
          <w:spacing w:val="-64"/>
        </w:rPr>
        <w:t xml:space="preserve"> </w:t>
      </w:r>
      <w:r>
        <w:t>mesmas características exigidas na especificação ou na norma que aqueles</w:t>
      </w:r>
      <w:r>
        <w:rPr>
          <w:spacing w:val="1"/>
        </w:rPr>
        <w:t xml:space="preserve"> </w:t>
      </w:r>
      <w:r>
        <w:t>que a</w:t>
      </w:r>
      <w:r>
        <w:rPr>
          <w:spacing w:val="-1"/>
        </w:rPr>
        <w:t xml:space="preserve"> </w:t>
      </w:r>
      <w:r>
        <w:t>eles</w:t>
      </w:r>
      <w:r>
        <w:rPr>
          <w:spacing w:val="-2"/>
        </w:rPr>
        <w:t xml:space="preserve"> </w:t>
      </w:r>
      <w:r>
        <w:t>se</w:t>
      </w:r>
      <w:r>
        <w:rPr>
          <w:spacing w:val="-1"/>
        </w:rPr>
        <w:t xml:space="preserve"> </w:t>
      </w:r>
      <w:r>
        <w:t>referiam.</w:t>
      </w:r>
    </w:p>
    <w:p>
      <w:pPr>
        <w:pStyle w:val="3"/>
        <w:spacing w:line="360" w:lineRule="auto"/>
        <w:ind w:right="181"/>
      </w:pPr>
      <w:r>
        <w:t>4°</w:t>
      </w:r>
      <w:r>
        <w:rPr>
          <w:spacing w:val="27"/>
        </w:rPr>
        <w:t xml:space="preserve"> </w:t>
      </w:r>
      <w:r>
        <w:t>-Diz-se</w:t>
      </w:r>
      <w:r>
        <w:rPr>
          <w:spacing w:val="29"/>
        </w:rPr>
        <w:t xml:space="preserve"> </w:t>
      </w:r>
      <w:r>
        <w:t>que</w:t>
      </w:r>
      <w:r>
        <w:rPr>
          <w:spacing w:val="27"/>
        </w:rPr>
        <w:t xml:space="preserve"> </w:t>
      </w:r>
      <w:r>
        <w:t>dois</w:t>
      </w:r>
      <w:r>
        <w:rPr>
          <w:spacing w:val="28"/>
        </w:rPr>
        <w:t xml:space="preserve"> </w:t>
      </w:r>
      <w:r>
        <w:t>materiais</w:t>
      </w:r>
      <w:r>
        <w:rPr>
          <w:spacing w:val="26"/>
        </w:rPr>
        <w:t xml:space="preserve"> </w:t>
      </w:r>
      <w:r>
        <w:t>ou</w:t>
      </w:r>
      <w:r>
        <w:rPr>
          <w:spacing w:val="26"/>
        </w:rPr>
        <w:t xml:space="preserve"> </w:t>
      </w:r>
      <w:r>
        <w:t>equipamentos</w:t>
      </w:r>
      <w:r>
        <w:rPr>
          <w:spacing w:val="26"/>
        </w:rPr>
        <w:t xml:space="preserve"> </w:t>
      </w:r>
      <w:r>
        <w:t>apresentam</w:t>
      </w:r>
      <w:r>
        <w:rPr>
          <w:spacing w:val="28"/>
        </w:rPr>
        <w:t xml:space="preserve"> </w:t>
      </w:r>
      <w:r>
        <w:t>analogia</w:t>
      </w:r>
      <w:r>
        <w:rPr>
          <w:spacing w:val="29"/>
        </w:rPr>
        <w:t xml:space="preserve"> </w:t>
      </w:r>
      <w:r>
        <w:t>parcial</w:t>
      </w:r>
      <w:r>
        <w:rPr>
          <w:spacing w:val="-64"/>
        </w:rPr>
        <w:t xml:space="preserve"> </w:t>
      </w:r>
      <w:r>
        <w:t>ou semelhança se desempenham idênticas funções construtivas mas não</w:t>
      </w:r>
      <w:r>
        <w:rPr>
          <w:spacing w:val="1"/>
        </w:rPr>
        <w:t xml:space="preserve"> </w:t>
      </w:r>
      <w:r>
        <w:t>apresentam</w:t>
      </w:r>
      <w:r>
        <w:rPr>
          <w:spacing w:val="1"/>
        </w:rPr>
        <w:t xml:space="preserve"> </w:t>
      </w:r>
      <w:r>
        <w:t>as</w:t>
      </w:r>
      <w:r>
        <w:rPr>
          <w:spacing w:val="1"/>
        </w:rPr>
        <w:t xml:space="preserve"> </w:t>
      </w:r>
      <w:r>
        <w:t>mesmas</w:t>
      </w:r>
      <w:r>
        <w:rPr>
          <w:spacing w:val="1"/>
        </w:rPr>
        <w:t xml:space="preserve"> </w:t>
      </w:r>
      <w:r>
        <w:t>características</w:t>
      </w:r>
      <w:r>
        <w:rPr>
          <w:spacing w:val="1"/>
        </w:rPr>
        <w:t xml:space="preserve"> </w:t>
      </w:r>
      <w:r>
        <w:t>exigidas</w:t>
      </w:r>
      <w:r>
        <w:rPr>
          <w:spacing w:val="1"/>
        </w:rPr>
        <w:t xml:space="preserve"> </w:t>
      </w:r>
      <w:r>
        <w:t>na</w:t>
      </w:r>
      <w:r>
        <w:rPr>
          <w:spacing w:val="1"/>
        </w:rPr>
        <w:t xml:space="preserve"> </w:t>
      </w:r>
      <w:r>
        <w:t>especificação</w:t>
      </w:r>
      <w:r>
        <w:rPr>
          <w:spacing w:val="1"/>
        </w:rPr>
        <w:t xml:space="preserve"> </w:t>
      </w:r>
      <w:r>
        <w:t>ou</w:t>
      </w:r>
      <w:r>
        <w:rPr>
          <w:spacing w:val="66"/>
        </w:rPr>
        <w:t xml:space="preserve"> </w:t>
      </w:r>
      <w:r>
        <w:t>na</w:t>
      </w:r>
      <w:r>
        <w:rPr>
          <w:spacing w:val="1"/>
        </w:rPr>
        <w:t xml:space="preserve"> </w:t>
      </w:r>
      <w:r>
        <w:t>norma</w:t>
      </w:r>
      <w:r>
        <w:rPr>
          <w:spacing w:val="-2"/>
        </w:rPr>
        <w:t xml:space="preserve"> </w:t>
      </w:r>
      <w:r>
        <w:t>que</w:t>
      </w:r>
      <w:r>
        <w:rPr>
          <w:spacing w:val="1"/>
        </w:rPr>
        <w:t xml:space="preserve"> </w:t>
      </w:r>
      <w:r>
        <w:t>a</w:t>
      </w:r>
      <w:r>
        <w:rPr>
          <w:spacing w:val="-1"/>
        </w:rPr>
        <w:t xml:space="preserve"> </w:t>
      </w:r>
      <w:r>
        <w:t>eles</w:t>
      </w:r>
      <w:r>
        <w:rPr>
          <w:spacing w:val="-2"/>
        </w:rPr>
        <w:t xml:space="preserve"> </w:t>
      </w:r>
      <w:r>
        <w:t>se</w:t>
      </w:r>
      <w:r>
        <w:rPr>
          <w:spacing w:val="1"/>
        </w:rPr>
        <w:t xml:space="preserve"> </w:t>
      </w:r>
      <w:r>
        <w:t>refiram.</w:t>
      </w:r>
    </w:p>
    <w:p>
      <w:pPr>
        <w:pStyle w:val="3"/>
        <w:spacing w:line="360" w:lineRule="auto"/>
        <w:ind w:right="181"/>
      </w:pPr>
      <w:r>
        <w:t>5° -Na eventualidade de uma equivalência, a substituição se procedera sem</w:t>
      </w:r>
      <w:r>
        <w:rPr>
          <w:spacing w:val="1"/>
        </w:rPr>
        <w:t xml:space="preserve"> </w:t>
      </w:r>
      <w:r>
        <w:t>haver</w:t>
      </w:r>
      <w:r>
        <w:rPr>
          <w:spacing w:val="1"/>
        </w:rPr>
        <w:t xml:space="preserve"> </w:t>
      </w:r>
      <w:r>
        <w:t>compensação</w:t>
      </w:r>
      <w:r>
        <w:rPr>
          <w:spacing w:val="1"/>
        </w:rPr>
        <w:t xml:space="preserve"> </w:t>
      </w:r>
      <w:r>
        <w:t>financeira</w:t>
      </w:r>
      <w:r>
        <w:rPr>
          <w:spacing w:val="1"/>
        </w:rPr>
        <w:t xml:space="preserve"> </w:t>
      </w:r>
      <w:r>
        <w:t>para</w:t>
      </w:r>
      <w:r>
        <w:rPr>
          <w:spacing w:val="1"/>
        </w:rPr>
        <w:t xml:space="preserve"> </w:t>
      </w:r>
      <w:r>
        <w:t>as</w:t>
      </w:r>
      <w:r>
        <w:rPr>
          <w:spacing w:val="1"/>
        </w:rPr>
        <w:t xml:space="preserve"> </w:t>
      </w:r>
      <w:r>
        <w:t>partes,</w:t>
      </w:r>
      <w:r>
        <w:rPr>
          <w:spacing w:val="1"/>
        </w:rPr>
        <w:t xml:space="preserve"> </w:t>
      </w:r>
      <w:r>
        <w:t>proprietário</w:t>
      </w:r>
      <w:r>
        <w:rPr>
          <w:spacing w:val="67"/>
        </w:rPr>
        <w:t xml:space="preserve"> </w:t>
      </w:r>
      <w:r>
        <w:t>Prefeitura</w:t>
      </w:r>
      <w:r>
        <w:rPr>
          <w:spacing w:val="1"/>
        </w:rPr>
        <w:t xml:space="preserve"> </w:t>
      </w:r>
      <w:r>
        <w:t>Municipal</w:t>
      </w:r>
      <w:r>
        <w:rPr>
          <w:spacing w:val="-4"/>
        </w:rPr>
        <w:t xml:space="preserve"> </w:t>
      </w:r>
      <w:r>
        <w:t>de</w:t>
      </w:r>
      <w:r>
        <w:rPr>
          <w:spacing w:val="-1"/>
        </w:rPr>
        <w:t xml:space="preserve"> </w:t>
      </w:r>
      <w:r>
        <w:t>Santa</w:t>
      </w:r>
      <w:r>
        <w:rPr>
          <w:spacing w:val="-1"/>
        </w:rPr>
        <w:t xml:space="preserve"> </w:t>
      </w:r>
      <w:r>
        <w:t>Maria de</w:t>
      </w:r>
      <w:r>
        <w:rPr>
          <w:spacing w:val="-1"/>
        </w:rPr>
        <w:t xml:space="preserve"> </w:t>
      </w:r>
      <w:r>
        <w:t>Jetibá</w:t>
      </w:r>
      <w:r>
        <w:rPr>
          <w:spacing w:val="1"/>
        </w:rPr>
        <w:t xml:space="preserve"> </w:t>
      </w:r>
      <w:r>
        <w:t>e</w:t>
      </w:r>
      <w:r>
        <w:rPr>
          <w:spacing w:val="-1"/>
        </w:rPr>
        <w:t xml:space="preserve"> </w:t>
      </w:r>
      <w:r>
        <w:t>construtor.</w:t>
      </w:r>
    </w:p>
    <w:p>
      <w:pPr>
        <w:pStyle w:val="3"/>
        <w:spacing w:line="360" w:lineRule="auto"/>
        <w:ind w:right="184"/>
      </w:pPr>
      <w:r>
        <w:t>6°</w:t>
      </w:r>
      <w:r>
        <w:rPr>
          <w:spacing w:val="-5"/>
        </w:rPr>
        <w:t xml:space="preserve"> </w:t>
      </w:r>
      <w:r>
        <w:t>-Na</w:t>
      </w:r>
      <w:r>
        <w:rPr>
          <w:spacing w:val="-3"/>
        </w:rPr>
        <w:t xml:space="preserve"> </w:t>
      </w:r>
      <w:r>
        <w:t>eventualidade</w:t>
      </w:r>
      <w:r>
        <w:rPr>
          <w:spacing w:val="-7"/>
        </w:rPr>
        <w:t xml:space="preserve"> </w:t>
      </w:r>
      <w:r>
        <w:t>de</w:t>
      </w:r>
      <w:r>
        <w:rPr>
          <w:spacing w:val="-6"/>
        </w:rPr>
        <w:t xml:space="preserve"> </w:t>
      </w:r>
      <w:r>
        <w:t>uma</w:t>
      </w:r>
      <w:r>
        <w:rPr>
          <w:spacing w:val="-7"/>
        </w:rPr>
        <w:t xml:space="preserve"> </w:t>
      </w:r>
      <w:r>
        <w:t>semelhança,</w:t>
      </w:r>
      <w:r>
        <w:rPr>
          <w:spacing w:val="-6"/>
        </w:rPr>
        <w:t xml:space="preserve"> </w:t>
      </w:r>
      <w:r>
        <w:t>a</w:t>
      </w:r>
      <w:r>
        <w:rPr>
          <w:spacing w:val="-3"/>
        </w:rPr>
        <w:t xml:space="preserve"> </w:t>
      </w:r>
      <w:r>
        <w:t>substituição</w:t>
      </w:r>
      <w:r>
        <w:rPr>
          <w:spacing w:val="-7"/>
        </w:rPr>
        <w:t xml:space="preserve"> </w:t>
      </w:r>
      <w:r>
        <w:t>se</w:t>
      </w:r>
      <w:r>
        <w:rPr>
          <w:spacing w:val="-6"/>
        </w:rPr>
        <w:t xml:space="preserve"> </w:t>
      </w:r>
      <w:r>
        <w:t>processará</w:t>
      </w:r>
      <w:r>
        <w:rPr>
          <w:spacing w:val="-7"/>
        </w:rPr>
        <w:t xml:space="preserve"> </w:t>
      </w:r>
      <w:r>
        <w:t>com</w:t>
      </w:r>
      <w:r>
        <w:rPr>
          <w:spacing w:val="-7"/>
        </w:rPr>
        <w:t xml:space="preserve"> </w:t>
      </w:r>
      <w:r>
        <w:t>a</w:t>
      </w:r>
      <w:r>
        <w:rPr>
          <w:spacing w:val="-64"/>
        </w:rPr>
        <w:t xml:space="preserve"> </w:t>
      </w:r>
      <w:r>
        <w:t>correspondente</w:t>
      </w:r>
      <w:r>
        <w:rPr>
          <w:spacing w:val="1"/>
        </w:rPr>
        <w:t xml:space="preserve"> </w:t>
      </w:r>
      <w:r>
        <w:t>compensação</w:t>
      </w:r>
      <w:r>
        <w:rPr>
          <w:spacing w:val="1"/>
        </w:rPr>
        <w:t xml:space="preserve"> </w:t>
      </w:r>
      <w:r>
        <w:t>financeira</w:t>
      </w:r>
      <w:r>
        <w:rPr>
          <w:spacing w:val="1"/>
        </w:rPr>
        <w:t xml:space="preserve"> </w:t>
      </w:r>
      <w:r>
        <w:t>para</w:t>
      </w:r>
      <w:r>
        <w:rPr>
          <w:spacing w:val="1"/>
        </w:rPr>
        <w:t xml:space="preserve"> </w:t>
      </w:r>
      <w:r>
        <w:t>uma</w:t>
      </w:r>
      <w:r>
        <w:rPr>
          <w:spacing w:val="1"/>
        </w:rPr>
        <w:t xml:space="preserve"> </w:t>
      </w:r>
      <w:r>
        <w:t>das</w:t>
      </w:r>
      <w:r>
        <w:rPr>
          <w:spacing w:val="1"/>
        </w:rPr>
        <w:t xml:space="preserve"> </w:t>
      </w:r>
      <w:r>
        <w:t>partes,</w:t>
      </w:r>
      <w:r>
        <w:rPr>
          <w:spacing w:val="1"/>
        </w:rPr>
        <w:t xml:space="preserve"> </w:t>
      </w:r>
      <w:r>
        <w:t>ou</w:t>
      </w:r>
      <w:r>
        <w:rPr>
          <w:spacing w:val="1"/>
        </w:rPr>
        <w:t xml:space="preserve"> </w:t>
      </w:r>
      <w:r>
        <w:t>seja,</w:t>
      </w:r>
      <w:r>
        <w:rPr>
          <w:spacing w:val="1"/>
        </w:rPr>
        <w:t xml:space="preserve"> </w:t>
      </w:r>
      <w:r>
        <w:t>Prefeitura</w:t>
      </w:r>
      <w:r>
        <w:rPr>
          <w:spacing w:val="-2"/>
        </w:rPr>
        <w:t xml:space="preserve"> </w:t>
      </w:r>
      <w:r>
        <w:t>Municipal</w:t>
      </w:r>
      <w:r>
        <w:rPr>
          <w:spacing w:val="-4"/>
        </w:rPr>
        <w:t xml:space="preserve"> </w:t>
      </w:r>
      <w:r>
        <w:t>de</w:t>
      </w:r>
      <w:r>
        <w:rPr>
          <w:spacing w:val="-1"/>
        </w:rPr>
        <w:t xml:space="preserve"> </w:t>
      </w:r>
      <w:r>
        <w:t>Santa Maria</w:t>
      </w:r>
      <w:r>
        <w:rPr>
          <w:spacing w:val="-1"/>
        </w:rPr>
        <w:t xml:space="preserve"> </w:t>
      </w:r>
      <w:r>
        <w:t>de</w:t>
      </w:r>
      <w:r>
        <w:rPr>
          <w:spacing w:val="-2"/>
        </w:rPr>
        <w:t xml:space="preserve"> </w:t>
      </w:r>
      <w:r>
        <w:t>Jetibá</w:t>
      </w:r>
      <w:r>
        <w:rPr>
          <w:spacing w:val="1"/>
        </w:rPr>
        <w:t xml:space="preserve"> </w:t>
      </w:r>
      <w:r>
        <w:t>ou</w:t>
      </w:r>
      <w:r>
        <w:rPr>
          <w:spacing w:val="-2"/>
        </w:rPr>
        <w:t xml:space="preserve"> </w:t>
      </w:r>
      <w:r>
        <w:t>o</w:t>
      </w:r>
      <w:r>
        <w:rPr>
          <w:spacing w:val="-1"/>
        </w:rPr>
        <w:t xml:space="preserve"> </w:t>
      </w:r>
      <w:r>
        <w:t>construtor.</w:t>
      </w:r>
    </w:p>
    <w:p>
      <w:pPr>
        <w:pStyle w:val="3"/>
        <w:spacing w:line="360" w:lineRule="auto"/>
        <w:ind w:right="172"/>
      </w:pPr>
      <w:r>
        <w:t>7° -O critério de analogia a que se refere o item 2°, retro, será estabelecido,</w:t>
      </w:r>
      <w:r>
        <w:rPr>
          <w:spacing w:val="1"/>
        </w:rPr>
        <w:t xml:space="preserve"> </w:t>
      </w:r>
      <w:r>
        <w:t>em</w:t>
      </w:r>
      <w:r>
        <w:rPr>
          <w:spacing w:val="-2"/>
        </w:rPr>
        <w:t xml:space="preserve"> </w:t>
      </w:r>
      <w:r>
        <w:t>cada</w:t>
      </w:r>
      <w:r>
        <w:rPr>
          <w:spacing w:val="-1"/>
        </w:rPr>
        <w:t xml:space="preserve"> </w:t>
      </w:r>
      <w:r>
        <w:t>caso,</w:t>
      </w:r>
      <w:r>
        <w:rPr>
          <w:spacing w:val="-3"/>
        </w:rPr>
        <w:t xml:space="preserve"> </w:t>
      </w:r>
      <w:r>
        <w:t>pelo</w:t>
      </w:r>
      <w:r>
        <w:rPr>
          <w:spacing w:val="-1"/>
        </w:rPr>
        <w:t xml:space="preserve"> </w:t>
      </w:r>
      <w:r>
        <w:t>Órgão</w:t>
      </w:r>
      <w:r>
        <w:rPr>
          <w:spacing w:val="-2"/>
        </w:rPr>
        <w:t xml:space="preserve"> </w:t>
      </w:r>
      <w:r>
        <w:t>Fiscalizador</w:t>
      </w:r>
      <w:r>
        <w:rPr>
          <w:spacing w:val="-1"/>
        </w:rPr>
        <w:t xml:space="preserve"> </w:t>
      </w:r>
      <w:r>
        <w:t>e</w:t>
      </w:r>
      <w:r>
        <w:rPr>
          <w:spacing w:val="-2"/>
        </w:rPr>
        <w:t xml:space="preserve"> </w:t>
      </w:r>
      <w:r>
        <w:t>pelo</w:t>
      </w:r>
      <w:r>
        <w:rPr>
          <w:spacing w:val="-1"/>
        </w:rPr>
        <w:t xml:space="preserve"> </w:t>
      </w:r>
      <w:r>
        <w:t>Especificador.</w:t>
      </w:r>
    </w:p>
    <w:p>
      <w:pPr>
        <w:pStyle w:val="3"/>
        <w:spacing w:line="360" w:lineRule="auto"/>
        <w:ind w:right="177"/>
      </w:pPr>
      <w:r>
        <w:t>8° -A consulta sobre analogia envolvendo equivalência ou semelhança- será</w:t>
      </w:r>
      <w:r>
        <w:rPr>
          <w:spacing w:val="1"/>
        </w:rPr>
        <w:t xml:space="preserve"> </w:t>
      </w:r>
      <w:r>
        <w:t>efetuada, em tempo oportuno, pelo construtor, não admitindo o proprietário</w:t>
      </w:r>
      <w:r>
        <w:rPr>
          <w:spacing w:val="1"/>
        </w:rPr>
        <w:t xml:space="preserve"> </w:t>
      </w:r>
      <w:r>
        <w:t>(Prefeitura Municipal de Santa Maria de Jetibá), em nenhuma hipótese, que</w:t>
      </w:r>
      <w:r>
        <w:rPr>
          <w:spacing w:val="1"/>
        </w:rPr>
        <w:t xml:space="preserve"> </w:t>
      </w:r>
      <w:r>
        <w:t>dita consulta sirva para justificar o não cumprimento dos prazos estabelecidos</w:t>
      </w:r>
      <w:r>
        <w:rPr>
          <w:spacing w:val="-64"/>
        </w:rPr>
        <w:t xml:space="preserve"> </w:t>
      </w:r>
      <w:r>
        <w:t>na</w:t>
      </w:r>
      <w:r>
        <w:rPr>
          <w:spacing w:val="-2"/>
        </w:rPr>
        <w:t xml:space="preserve"> </w:t>
      </w:r>
      <w:r>
        <w:t>documentação</w:t>
      </w:r>
      <w:r>
        <w:rPr>
          <w:spacing w:val="-1"/>
        </w:rPr>
        <w:t xml:space="preserve"> </w:t>
      </w:r>
      <w:r>
        <w:t>contratual.</w:t>
      </w:r>
    </w:p>
    <w:p>
      <w:pPr>
        <w:pStyle w:val="3"/>
        <w:spacing w:line="360" w:lineRule="auto"/>
        <w:ind w:right="182"/>
      </w:pPr>
      <w:r>
        <w:t>9°</w:t>
      </w:r>
      <w:r>
        <w:rPr>
          <w:spacing w:val="1"/>
        </w:rPr>
        <w:t xml:space="preserve"> </w:t>
      </w:r>
      <w:r>
        <w:t>-Na</w:t>
      </w:r>
      <w:r>
        <w:rPr>
          <w:spacing w:val="1"/>
        </w:rPr>
        <w:t xml:space="preserve"> </w:t>
      </w:r>
      <w:r>
        <w:t>hipótese</w:t>
      </w:r>
      <w:r>
        <w:rPr>
          <w:spacing w:val="1"/>
        </w:rPr>
        <w:t xml:space="preserve"> </w:t>
      </w:r>
      <w:r>
        <w:t>de</w:t>
      </w:r>
      <w:r>
        <w:rPr>
          <w:spacing w:val="1"/>
        </w:rPr>
        <w:t xml:space="preserve"> </w:t>
      </w:r>
      <w:r>
        <w:t>verificar-se</w:t>
      </w:r>
      <w:r>
        <w:rPr>
          <w:spacing w:val="1"/>
        </w:rPr>
        <w:t xml:space="preserve"> </w:t>
      </w:r>
      <w:r>
        <w:t>uma</w:t>
      </w:r>
      <w:r>
        <w:rPr>
          <w:spacing w:val="1"/>
        </w:rPr>
        <w:t xml:space="preserve"> </w:t>
      </w:r>
      <w:r>
        <w:t>semelhança-vide</w:t>
      </w:r>
      <w:r>
        <w:rPr>
          <w:spacing w:val="1"/>
        </w:rPr>
        <w:t xml:space="preserve"> </w:t>
      </w:r>
      <w:r>
        <w:t>item</w:t>
      </w:r>
      <w:r>
        <w:rPr>
          <w:spacing w:val="1"/>
        </w:rPr>
        <w:t xml:space="preserve"> </w:t>
      </w:r>
      <w:r>
        <w:t>6°,</w:t>
      </w:r>
      <w:r>
        <w:rPr>
          <w:spacing w:val="1"/>
        </w:rPr>
        <w:t xml:space="preserve"> </w:t>
      </w:r>
      <w:r>
        <w:t>retro-</w:t>
      </w:r>
      <w:r>
        <w:rPr>
          <w:spacing w:val="1"/>
        </w:rPr>
        <w:t xml:space="preserve"> </w:t>
      </w:r>
      <w:r>
        <w:t>o</w:t>
      </w:r>
      <w:r>
        <w:rPr>
          <w:spacing w:val="1"/>
        </w:rPr>
        <w:t xml:space="preserve"> </w:t>
      </w:r>
      <w:r>
        <w:t>pagamento</w:t>
      </w:r>
      <w:r>
        <w:rPr>
          <w:spacing w:val="1"/>
        </w:rPr>
        <w:t xml:space="preserve"> </w:t>
      </w:r>
      <w:r>
        <w:t>correspondente</w:t>
      </w:r>
      <w:r>
        <w:rPr>
          <w:spacing w:val="1"/>
        </w:rPr>
        <w:t xml:space="preserve"> </w:t>
      </w:r>
      <w:r>
        <w:t>será</w:t>
      </w:r>
      <w:r>
        <w:rPr>
          <w:spacing w:val="1"/>
        </w:rPr>
        <w:t xml:space="preserve"> </w:t>
      </w:r>
      <w:r>
        <w:t>objeto</w:t>
      </w:r>
      <w:r>
        <w:rPr>
          <w:spacing w:val="1"/>
        </w:rPr>
        <w:t xml:space="preserve"> </w:t>
      </w:r>
      <w:r>
        <w:t>do</w:t>
      </w:r>
      <w:r>
        <w:rPr>
          <w:spacing w:val="1"/>
        </w:rPr>
        <w:t xml:space="preserve"> </w:t>
      </w:r>
      <w:r>
        <w:t>disposto</w:t>
      </w:r>
      <w:r>
        <w:rPr>
          <w:spacing w:val="1"/>
        </w:rPr>
        <w:t xml:space="preserve"> </w:t>
      </w:r>
      <w:r>
        <w:t>sobre</w:t>
      </w:r>
      <w:r>
        <w:rPr>
          <w:spacing w:val="1"/>
        </w:rPr>
        <w:t xml:space="preserve"> </w:t>
      </w:r>
      <w:r>
        <w:t>o</w:t>
      </w:r>
      <w:r>
        <w:rPr>
          <w:spacing w:val="1"/>
        </w:rPr>
        <w:t xml:space="preserve"> </w:t>
      </w:r>
      <w:r>
        <w:t>assunto</w:t>
      </w:r>
      <w:r>
        <w:rPr>
          <w:spacing w:val="1"/>
        </w:rPr>
        <w:t xml:space="preserve"> </w:t>
      </w:r>
      <w:r>
        <w:t>na</w:t>
      </w:r>
      <w:r>
        <w:rPr>
          <w:spacing w:val="1"/>
        </w:rPr>
        <w:t xml:space="preserve"> </w:t>
      </w:r>
      <w:r>
        <w:t>documentação contratual.</w:t>
      </w:r>
    </w:p>
    <w:p>
      <w:pPr>
        <w:pStyle w:val="3"/>
        <w:spacing w:before="1" w:line="360" w:lineRule="auto"/>
        <w:ind w:right="182"/>
      </w:pPr>
      <w:r>
        <w:t>10° -Nas especificações, a identificação de materiais ou equipamentos por</w:t>
      </w:r>
      <w:r>
        <w:rPr>
          <w:spacing w:val="1"/>
        </w:rPr>
        <w:t xml:space="preserve"> </w:t>
      </w:r>
      <w:r>
        <w:t>determinada</w:t>
      </w:r>
      <w:r>
        <w:rPr>
          <w:spacing w:val="1"/>
        </w:rPr>
        <w:t xml:space="preserve"> </w:t>
      </w:r>
      <w:r>
        <w:t>marca</w:t>
      </w:r>
      <w:r>
        <w:rPr>
          <w:spacing w:val="1"/>
        </w:rPr>
        <w:t xml:space="preserve"> </w:t>
      </w:r>
      <w:r>
        <w:t>implica,</w:t>
      </w:r>
      <w:r>
        <w:rPr>
          <w:spacing w:val="1"/>
        </w:rPr>
        <w:t xml:space="preserve"> </w:t>
      </w:r>
      <w:r>
        <w:t>apenas,</w:t>
      </w:r>
      <w:r>
        <w:rPr>
          <w:spacing w:val="1"/>
        </w:rPr>
        <w:t xml:space="preserve"> </w:t>
      </w:r>
      <w:r>
        <w:t>na</w:t>
      </w:r>
      <w:r>
        <w:rPr>
          <w:spacing w:val="1"/>
        </w:rPr>
        <w:t xml:space="preserve"> </w:t>
      </w:r>
      <w:r>
        <w:t>caracterização</w:t>
      </w:r>
      <w:r>
        <w:rPr>
          <w:spacing w:val="1"/>
        </w:rPr>
        <w:t xml:space="preserve"> </w:t>
      </w:r>
      <w:r>
        <w:t>de</w:t>
      </w:r>
      <w:r>
        <w:rPr>
          <w:spacing w:val="1"/>
        </w:rPr>
        <w:t xml:space="preserve"> </w:t>
      </w:r>
      <w:r>
        <w:t>uma</w:t>
      </w:r>
      <w:r>
        <w:rPr>
          <w:spacing w:val="1"/>
        </w:rPr>
        <w:t xml:space="preserve"> </w:t>
      </w:r>
      <w:r>
        <w:t>analogia,</w:t>
      </w:r>
      <w:r>
        <w:rPr>
          <w:spacing w:val="1"/>
        </w:rPr>
        <w:t xml:space="preserve"> </w:t>
      </w:r>
      <w:r>
        <w:t>ficando a distinção entre equivalência e semelhança subordinada ao item 7°,</w:t>
      </w:r>
      <w:r>
        <w:rPr>
          <w:spacing w:val="1"/>
        </w:rPr>
        <w:t xml:space="preserve"> </w:t>
      </w:r>
      <w:r>
        <w:t>retro.</w:t>
      </w:r>
    </w:p>
    <w:p>
      <w:pPr>
        <w:pStyle w:val="3"/>
        <w:spacing w:before="10"/>
        <w:ind w:left="0"/>
        <w:jc w:val="left"/>
        <w:rPr>
          <w:sz w:val="35"/>
        </w:rPr>
      </w:pPr>
    </w:p>
    <w:p>
      <w:pPr>
        <w:pStyle w:val="8"/>
        <w:numPr>
          <w:ilvl w:val="1"/>
          <w:numId w:val="3"/>
        </w:numPr>
        <w:tabs>
          <w:tab w:val="left" w:pos="521"/>
        </w:tabs>
        <w:spacing w:before="0" w:after="0" w:line="240" w:lineRule="auto"/>
        <w:ind w:left="520" w:right="0" w:hanging="401"/>
        <w:jc w:val="both"/>
        <w:rPr>
          <w:sz w:val="24"/>
        </w:rPr>
      </w:pPr>
      <w:r>
        <w:rPr>
          <w:sz w:val="24"/>
        </w:rPr>
        <w:t>DISPOSIÇÕES</w:t>
      </w:r>
      <w:r>
        <w:rPr>
          <w:spacing w:val="-5"/>
          <w:sz w:val="24"/>
        </w:rPr>
        <w:t xml:space="preserve"> </w:t>
      </w:r>
      <w:r>
        <w:rPr>
          <w:sz w:val="24"/>
        </w:rPr>
        <w:t>GERAIS</w:t>
      </w:r>
      <w:r>
        <w:rPr>
          <w:spacing w:val="-4"/>
          <w:sz w:val="24"/>
        </w:rPr>
        <w:t xml:space="preserve"> </w:t>
      </w:r>
      <w:r>
        <w:rPr>
          <w:sz w:val="24"/>
        </w:rPr>
        <w:t>II</w:t>
      </w:r>
    </w:p>
    <w:p>
      <w:pPr>
        <w:pStyle w:val="3"/>
        <w:ind w:left="0"/>
        <w:jc w:val="left"/>
        <w:rPr>
          <w:sz w:val="22"/>
        </w:rPr>
      </w:pPr>
    </w:p>
    <w:p>
      <w:pPr>
        <w:pStyle w:val="8"/>
        <w:numPr>
          <w:ilvl w:val="2"/>
          <w:numId w:val="3"/>
        </w:numPr>
        <w:tabs>
          <w:tab w:val="left" w:pos="759"/>
        </w:tabs>
        <w:spacing w:before="0" w:after="0" w:line="360" w:lineRule="auto"/>
        <w:ind w:left="110" w:right="182" w:firstLine="0"/>
        <w:jc w:val="both"/>
        <w:rPr>
          <w:sz w:val="24"/>
        </w:rPr>
      </w:pPr>
      <w:r>
        <w:rPr>
          <w:sz w:val="24"/>
        </w:rPr>
        <w:t>O dimensionamento da equipe de encarregados e auxiliares ficará a</w:t>
      </w:r>
      <w:r>
        <w:rPr>
          <w:spacing w:val="1"/>
          <w:sz w:val="24"/>
        </w:rPr>
        <w:t xml:space="preserve"> </w:t>
      </w:r>
      <w:r>
        <w:rPr>
          <w:sz w:val="24"/>
        </w:rPr>
        <w:t>cargo</w:t>
      </w:r>
      <w:r>
        <w:rPr>
          <w:spacing w:val="1"/>
          <w:sz w:val="24"/>
        </w:rPr>
        <w:t xml:space="preserve"> </w:t>
      </w:r>
      <w:r>
        <w:rPr>
          <w:sz w:val="24"/>
        </w:rPr>
        <w:t>do</w:t>
      </w:r>
      <w:r>
        <w:rPr>
          <w:spacing w:val="1"/>
          <w:sz w:val="24"/>
        </w:rPr>
        <w:t xml:space="preserve"> </w:t>
      </w:r>
      <w:r>
        <w:rPr>
          <w:sz w:val="24"/>
        </w:rPr>
        <w:t>construtor,</w:t>
      </w:r>
      <w:r>
        <w:rPr>
          <w:spacing w:val="1"/>
          <w:sz w:val="24"/>
        </w:rPr>
        <w:t xml:space="preserve"> </w:t>
      </w:r>
      <w:r>
        <w:rPr>
          <w:sz w:val="24"/>
        </w:rPr>
        <w:t>de</w:t>
      </w:r>
      <w:r>
        <w:rPr>
          <w:spacing w:val="1"/>
          <w:sz w:val="24"/>
        </w:rPr>
        <w:t xml:space="preserve"> </w:t>
      </w:r>
      <w:r>
        <w:rPr>
          <w:sz w:val="24"/>
        </w:rPr>
        <w:t>acordo</w:t>
      </w:r>
      <w:r>
        <w:rPr>
          <w:spacing w:val="1"/>
          <w:sz w:val="24"/>
        </w:rPr>
        <w:t xml:space="preserve"> </w:t>
      </w:r>
      <w:r>
        <w:rPr>
          <w:sz w:val="24"/>
        </w:rPr>
        <w:t>com</w:t>
      </w:r>
      <w:r>
        <w:rPr>
          <w:spacing w:val="1"/>
          <w:sz w:val="24"/>
        </w:rPr>
        <w:t xml:space="preserve"> </w:t>
      </w:r>
      <w:r>
        <w:rPr>
          <w:sz w:val="24"/>
        </w:rPr>
        <w:t>o</w:t>
      </w:r>
      <w:r>
        <w:rPr>
          <w:spacing w:val="1"/>
          <w:sz w:val="24"/>
        </w:rPr>
        <w:t xml:space="preserve"> </w:t>
      </w:r>
      <w:r>
        <w:rPr>
          <w:sz w:val="24"/>
        </w:rPr>
        <w:t>plano</w:t>
      </w:r>
      <w:r>
        <w:rPr>
          <w:spacing w:val="1"/>
          <w:sz w:val="24"/>
        </w:rPr>
        <w:t xml:space="preserve"> </w:t>
      </w:r>
      <w:r>
        <w:rPr>
          <w:sz w:val="24"/>
        </w:rPr>
        <w:t>de</w:t>
      </w:r>
      <w:r>
        <w:rPr>
          <w:spacing w:val="1"/>
          <w:sz w:val="24"/>
        </w:rPr>
        <w:t xml:space="preserve"> </w:t>
      </w:r>
      <w:r>
        <w:rPr>
          <w:sz w:val="24"/>
        </w:rPr>
        <w:t>construção</w:t>
      </w:r>
      <w:r>
        <w:rPr>
          <w:spacing w:val="1"/>
          <w:sz w:val="24"/>
        </w:rPr>
        <w:t xml:space="preserve"> </w:t>
      </w:r>
      <w:r>
        <w:rPr>
          <w:sz w:val="24"/>
        </w:rPr>
        <w:t>previamente</w:t>
      </w:r>
      <w:r>
        <w:rPr>
          <w:spacing w:val="1"/>
          <w:sz w:val="24"/>
        </w:rPr>
        <w:t xml:space="preserve"> </w:t>
      </w:r>
      <w:r>
        <w:rPr>
          <w:sz w:val="24"/>
        </w:rPr>
        <w:t>estabelecido.</w:t>
      </w:r>
    </w:p>
    <w:p>
      <w:pPr>
        <w:pStyle w:val="8"/>
        <w:numPr>
          <w:ilvl w:val="2"/>
          <w:numId w:val="3"/>
        </w:numPr>
        <w:tabs>
          <w:tab w:val="left" w:pos="747"/>
        </w:tabs>
        <w:spacing w:before="1" w:after="0" w:line="360" w:lineRule="auto"/>
        <w:ind w:left="110" w:right="180" w:firstLine="0"/>
        <w:jc w:val="both"/>
        <w:rPr>
          <w:sz w:val="24"/>
        </w:rPr>
      </w:pPr>
      <w:r>
        <w:rPr>
          <w:sz w:val="24"/>
        </w:rPr>
        <w:t>O encarregado geral auxiliará o engenheiro responsável pela obra na</w:t>
      </w:r>
      <w:r>
        <w:rPr>
          <w:spacing w:val="1"/>
          <w:sz w:val="24"/>
        </w:rPr>
        <w:t xml:space="preserve"> </w:t>
      </w:r>
      <w:r>
        <w:rPr>
          <w:sz w:val="24"/>
        </w:rPr>
        <w:t>supervisão dos trabalhos de construção e deverá possuir no mínimo grau de</w:t>
      </w:r>
      <w:r>
        <w:rPr>
          <w:spacing w:val="1"/>
          <w:sz w:val="24"/>
        </w:rPr>
        <w:t xml:space="preserve"> </w:t>
      </w:r>
      <w:r>
        <w:rPr>
          <w:sz w:val="24"/>
        </w:rPr>
        <w:t>escolaridade</w:t>
      </w:r>
      <w:r>
        <w:rPr>
          <w:spacing w:val="-2"/>
          <w:sz w:val="24"/>
        </w:rPr>
        <w:t xml:space="preserve"> </w:t>
      </w:r>
      <w:r>
        <w:rPr>
          <w:sz w:val="24"/>
        </w:rPr>
        <w:t>média</w:t>
      </w:r>
      <w:r>
        <w:rPr>
          <w:spacing w:val="-1"/>
          <w:sz w:val="24"/>
        </w:rPr>
        <w:t xml:space="preserve"> </w:t>
      </w:r>
      <w:r>
        <w:rPr>
          <w:sz w:val="24"/>
        </w:rPr>
        <w:t>ou</w:t>
      </w:r>
      <w:r>
        <w:rPr>
          <w:spacing w:val="-2"/>
          <w:sz w:val="24"/>
        </w:rPr>
        <w:t xml:space="preserve"> </w:t>
      </w:r>
      <w:r>
        <w:rPr>
          <w:sz w:val="24"/>
        </w:rPr>
        <w:t>treinamento</w:t>
      </w:r>
      <w:r>
        <w:rPr>
          <w:spacing w:val="-1"/>
          <w:sz w:val="24"/>
        </w:rPr>
        <w:t xml:space="preserve"> </w:t>
      </w:r>
      <w:r>
        <w:rPr>
          <w:sz w:val="24"/>
        </w:rPr>
        <w:t>especializado.</w:t>
      </w:r>
    </w:p>
    <w:p>
      <w:pPr>
        <w:pStyle w:val="8"/>
        <w:numPr>
          <w:ilvl w:val="2"/>
          <w:numId w:val="3"/>
        </w:numPr>
        <w:tabs>
          <w:tab w:val="left" w:pos="773"/>
        </w:tabs>
        <w:spacing w:before="0" w:after="0" w:line="360" w:lineRule="auto"/>
        <w:ind w:left="110" w:right="180" w:firstLine="0"/>
        <w:jc w:val="both"/>
      </w:pPr>
      <w:r>
        <w:rPr>
          <w:sz w:val="24"/>
        </w:rPr>
        <w:t>O Órgão Fiscalizador, poderá exigir do construtor a substituição de</w:t>
      </w:r>
      <w:r>
        <w:rPr>
          <w:spacing w:val="1"/>
          <w:sz w:val="24"/>
        </w:rPr>
        <w:t xml:space="preserve"> </w:t>
      </w:r>
      <w:r>
        <w:rPr>
          <w:sz w:val="24"/>
        </w:rPr>
        <w:t>qualquer</w:t>
      </w:r>
      <w:r>
        <w:rPr>
          <w:spacing w:val="24"/>
          <w:sz w:val="24"/>
        </w:rPr>
        <w:t xml:space="preserve"> </w:t>
      </w:r>
      <w:r>
        <w:rPr>
          <w:sz w:val="24"/>
        </w:rPr>
        <w:t>profissional</w:t>
      </w:r>
      <w:r>
        <w:rPr>
          <w:spacing w:val="24"/>
          <w:sz w:val="24"/>
        </w:rPr>
        <w:t xml:space="preserve"> </w:t>
      </w:r>
      <w:r>
        <w:rPr>
          <w:sz w:val="24"/>
        </w:rPr>
        <w:t>do</w:t>
      </w:r>
      <w:r>
        <w:rPr>
          <w:spacing w:val="23"/>
          <w:sz w:val="24"/>
        </w:rPr>
        <w:t xml:space="preserve"> </w:t>
      </w:r>
      <w:r>
        <w:rPr>
          <w:sz w:val="24"/>
        </w:rPr>
        <w:t>canteiro</w:t>
      </w:r>
      <w:r>
        <w:rPr>
          <w:spacing w:val="26"/>
          <w:sz w:val="24"/>
        </w:rPr>
        <w:t xml:space="preserve"> </w:t>
      </w:r>
      <w:r>
        <w:rPr>
          <w:sz w:val="24"/>
        </w:rPr>
        <w:t>de</w:t>
      </w:r>
      <w:r>
        <w:rPr>
          <w:spacing w:val="26"/>
          <w:sz w:val="24"/>
        </w:rPr>
        <w:t xml:space="preserve"> </w:t>
      </w:r>
      <w:r>
        <w:rPr>
          <w:sz w:val="24"/>
        </w:rPr>
        <w:t>obras</w:t>
      </w:r>
      <w:r>
        <w:rPr>
          <w:spacing w:val="25"/>
          <w:sz w:val="24"/>
        </w:rPr>
        <w:t xml:space="preserve"> </w:t>
      </w:r>
      <w:r>
        <w:rPr>
          <w:sz w:val="24"/>
        </w:rPr>
        <w:t>desde</w:t>
      </w:r>
      <w:r>
        <w:rPr>
          <w:spacing w:val="23"/>
          <w:sz w:val="24"/>
        </w:rPr>
        <w:t xml:space="preserve"> </w:t>
      </w:r>
      <w:r>
        <w:rPr>
          <w:sz w:val="24"/>
        </w:rPr>
        <w:t>que</w:t>
      </w:r>
      <w:r>
        <w:rPr>
          <w:spacing w:val="26"/>
          <w:sz w:val="24"/>
        </w:rPr>
        <w:t xml:space="preserve"> </w:t>
      </w:r>
      <w:r>
        <w:rPr>
          <w:sz w:val="24"/>
        </w:rPr>
        <w:t>verificada</w:t>
      </w:r>
      <w:r>
        <w:rPr>
          <w:spacing w:val="24"/>
          <w:sz w:val="24"/>
        </w:rPr>
        <w:t xml:space="preserve"> </w:t>
      </w:r>
      <w:r>
        <w:rPr>
          <w:sz w:val="24"/>
        </w:rPr>
        <w:t>a</w:t>
      </w:r>
      <w:r>
        <w:rPr>
          <w:spacing w:val="26"/>
          <w:sz w:val="24"/>
        </w:rPr>
        <w:t xml:space="preserve"> </w:t>
      </w:r>
      <w:r>
        <w:rPr>
          <w:sz w:val="24"/>
        </w:rPr>
        <w:t>sua</w:t>
      </w:r>
      <w:r>
        <w:rPr>
          <w:rFonts w:hint="default"/>
          <w:sz w:val="24"/>
          <w:lang w:val="pt-BR"/>
        </w:rPr>
        <w:t xml:space="preserve"> </w:t>
      </w:r>
      <w:r>
        <w:rPr>
          <w:rFonts w:hint="default"/>
          <w:lang w:val="pt-BR"/>
        </w:rPr>
        <w:t>i</w:t>
      </w:r>
      <w:r>
        <w:t>ncompetência para execução das tarefas, bem como apresentar hábitos de</w:t>
      </w:r>
      <w:r>
        <w:rPr>
          <w:spacing w:val="1"/>
        </w:rPr>
        <w:t xml:space="preserve"> </w:t>
      </w:r>
      <w:r>
        <w:t>conduta</w:t>
      </w:r>
      <w:r>
        <w:rPr>
          <w:spacing w:val="-2"/>
        </w:rPr>
        <w:t xml:space="preserve"> </w:t>
      </w:r>
      <w:r>
        <w:t>nocivos à</w:t>
      </w:r>
      <w:r>
        <w:rPr>
          <w:spacing w:val="-1"/>
        </w:rPr>
        <w:t xml:space="preserve"> </w:t>
      </w:r>
      <w:r>
        <w:t>boa</w:t>
      </w:r>
      <w:r>
        <w:rPr>
          <w:spacing w:val="-2"/>
        </w:rPr>
        <w:t xml:space="preserve"> </w:t>
      </w:r>
      <w:r>
        <w:t>administração</w:t>
      </w:r>
      <w:r>
        <w:rPr>
          <w:spacing w:val="1"/>
        </w:rPr>
        <w:t xml:space="preserve"> </w:t>
      </w:r>
      <w:r>
        <w:t>do</w:t>
      </w:r>
      <w:r>
        <w:rPr>
          <w:spacing w:val="-1"/>
        </w:rPr>
        <w:t xml:space="preserve"> </w:t>
      </w:r>
      <w:r>
        <w:t>canteiro.</w:t>
      </w:r>
    </w:p>
    <w:p>
      <w:pPr>
        <w:pStyle w:val="8"/>
        <w:numPr>
          <w:ilvl w:val="2"/>
          <w:numId w:val="3"/>
        </w:numPr>
        <w:tabs>
          <w:tab w:val="left" w:pos="737"/>
        </w:tabs>
        <w:spacing w:before="0" w:after="0" w:line="360" w:lineRule="auto"/>
        <w:ind w:left="110" w:right="182" w:firstLine="0"/>
        <w:jc w:val="both"/>
        <w:rPr>
          <w:sz w:val="24"/>
        </w:rPr>
      </w:pPr>
      <w:r>
        <w:rPr>
          <w:sz w:val="24"/>
        </w:rPr>
        <w:t>A substituição de qualquer elemento será processada em, no máximo,</w:t>
      </w:r>
      <w:r>
        <w:rPr>
          <w:spacing w:val="1"/>
          <w:sz w:val="24"/>
        </w:rPr>
        <w:t xml:space="preserve"> </w:t>
      </w:r>
      <w:r>
        <w:rPr>
          <w:sz w:val="24"/>
        </w:rPr>
        <w:t>48</w:t>
      </w:r>
      <w:r>
        <w:rPr>
          <w:spacing w:val="-3"/>
          <w:sz w:val="24"/>
        </w:rPr>
        <w:t xml:space="preserve"> </w:t>
      </w:r>
      <w:r>
        <w:rPr>
          <w:sz w:val="24"/>
        </w:rPr>
        <w:t>(quarenta</w:t>
      </w:r>
      <w:r>
        <w:rPr>
          <w:spacing w:val="-2"/>
          <w:sz w:val="24"/>
        </w:rPr>
        <w:t xml:space="preserve"> </w:t>
      </w:r>
      <w:r>
        <w:rPr>
          <w:sz w:val="24"/>
        </w:rPr>
        <w:t>e</w:t>
      </w:r>
      <w:r>
        <w:rPr>
          <w:spacing w:val="-3"/>
          <w:sz w:val="24"/>
        </w:rPr>
        <w:t xml:space="preserve"> </w:t>
      </w:r>
      <w:r>
        <w:rPr>
          <w:sz w:val="24"/>
        </w:rPr>
        <w:t>oito)</w:t>
      </w:r>
      <w:r>
        <w:rPr>
          <w:spacing w:val="-2"/>
          <w:sz w:val="24"/>
        </w:rPr>
        <w:t xml:space="preserve"> </w:t>
      </w:r>
      <w:r>
        <w:rPr>
          <w:sz w:val="24"/>
        </w:rPr>
        <w:t>horas</w:t>
      </w:r>
      <w:r>
        <w:rPr>
          <w:spacing w:val="-2"/>
          <w:sz w:val="24"/>
        </w:rPr>
        <w:t xml:space="preserve"> </w:t>
      </w:r>
      <w:r>
        <w:rPr>
          <w:sz w:val="24"/>
        </w:rPr>
        <w:t>após</w:t>
      </w:r>
      <w:r>
        <w:rPr>
          <w:spacing w:val="-1"/>
          <w:sz w:val="24"/>
        </w:rPr>
        <w:t xml:space="preserve"> </w:t>
      </w:r>
      <w:r>
        <w:rPr>
          <w:sz w:val="24"/>
        </w:rPr>
        <w:t>a</w:t>
      </w:r>
      <w:r>
        <w:rPr>
          <w:spacing w:val="-3"/>
          <w:sz w:val="24"/>
        </w:rPr>
        <w:t xml:space="preserve"> </w:t>
      </w:r>
      <w:r>
        <w:rPr>
          <w:sz w:val="24"/>
        </w:rPr>
        <w:t>comunicação,</w:t>
      </w:r>
      <w:r>
        <w:rPr>
          <w:spacing w:val="-3"/>
          <w:sz w:val="24"/>
        </w:rPr>
        <w:t xml:space="preserve"> </w:t>
      </w:r>
      <w:r>
        <w:rPr>
          <w:sz w:val="24"/>
        </w:rPr>
        <w:t>por</w:t>
      </w:r>
      <w:r>
        <w:rPr>
          <w:spacing w:val="-2"/>
          <w:sz w:val="24"/>
        </w:rPr>
        <w:t xml:space="preserve"> </w:t>
      </w:r>
      <w:r>
        <w:rPr>
          <w:sz w:val="24"/>
        </w:rPr>
        <w:t>escrito,</w:t>
      </w:r>
      <w:r>
        <w:rPr>
          <w:spacing w:val="-4"/>
          <w:sz w:val="24"/>
        </w:rPr>
        <w:t xml:space="preserve"> </w:t>
      </w:r>
      <w:r>
        <w:rPr>
          <w:sz w:val="24"/>
        </w:rPr>
        <w:t>da</w:t>
      </w:r>
      <w:r>
        <w:rPr>
          <w:spacing w:val="-2"/>
          <w:sz w:val="24"/>
        </w:rPr>
        <w:t xml:space="preserve"> </w:t>
      </w:r>
      <w:r>
        <w:rPr>
          <w:sz w:val="24"/>
        </w:rPr>
        <w:t>fiscalização.</w:t>
      </w:r>
    </w:p>
    <w:p>
      <w:pPr>
        <w:pStyle w:val="8"/>
        <w:numPr>
          <w:ilvl w:val="2"/>
          <w:numId w:val="3"/>
        </w:numPr>
        <w:tabs>
          <w:tab w:val="left" w:pos="744"/>
        </w:tabs>
        <w:spacing w:before="0" w:after="0" w:line="360" w:lineRule="auto"/>
        <w:ind w:left="110" w:right="177" w:firstLine="0"/>
        <w:jc w:val="both"/>
        <w:rPr>
          <w:sz w:val="24"/>
        </w:rPr>
      </w:pPr>
      <w:r>
        <w:rPr>
          <w:sz w:val="24"/>
        </w:rPr>
        <w:t>O proprietário (Prefeitura Municipal de Santa Maria de Jetibá), poderá</w:t>
      </w:r>
      <w:r>
        <w:rPr>
          <w:spacing w:val="1"/>
          <w:sz w:val="24"/>
        </w:rPr>
        <w:t xml:space="preserve"> </w:t>
      </w:r>
      <w:r>
        <w:rPr>
          <w:sz w:val="24"/>
        </w:rPr>
        <w:t>exigir do construtor a substituição do encarregado geral se o profissional</w:t>
      </w:r>
      <w:r>
        <w:rPr>
          <w:spacing w:val="1"/>
          <w:sz w:val="24"/>
        </w:rPr>
        <w:t xml:space="preserve"> </w:t>
      </w:r>
      <w:r>
        <w:rPr>
          <w:sz w:val="24"/>
        </w:rPr>
        <w:t>demonstrar</w:t>
      </w:r>
      <w:r>
        <w:rPr>
          <w:spacing w:val="-2"/>
          <w:sz w:val="24"/>
        </w:rPr>
        <w:t xml:space="preserve"> </w:t>
      </w:r>
      <w:r>
        <w:rPr>
          <w:sz w:val="24"/>
        </w:rPr>
        <w:t>incompetência</w:t>
      </w:r>
      <w:r>
        <w:rPr>
          <w:spacing w:val="-1"/>
          <w:sz w:val="24"/>
        </w:rPr>
        <w:t xml:space="preserve"> </w:t>
      </w:r>
      <w:r>
        <w:rPr>
          <w:sz w:val="24"/>
        </w:rPr>
        <w:t>para</w:t>
      </w:r>
      <w:r>
        <w:rPr>
          <w:spacing w:val="-1"/>
          <w:sz w:val="24"/>
        </w:rPr>
        <w:t xml:space="preserve"> </w:t>
      </w:r>
      <w:r>
        <w:rPr>
          <w:sz w:val="24"/>
        </w:rPr>
        <w:t>o</w:t>
      </w:r>
      <w:r>
        <w:rPr>
          <w:spacing w:val="-1"/>
          <w:sz w:val="24"/>
        </w:rPr>
        <w:t xml:space="preserve"> </w:t>
      </w:r>
      <w:r>
        <w:rPr>
          <w:sz w:val="24"/>
        </w:rPr>
        <w:t>cargo.</w:t>
      </w:r>
    </w:p>
    <w:p>
      <w:pPr>
        <w:pStyle w:val="8"/>
        <w:numPr>
          <w:ilvl w:val="2"/>
          <w:numId w:val="3"/>
        </w:numPr>
        <w:tabs>
          <w:tab w:val="left" w:pos="708"/>
        </w:tabs>
        <w:spacing w:before="0" w:after="0" w:line="360" w:lineRule="auto"/>
        <w:ind w:left="110" w:right="179" w:firstLine="0"/>
        <w:jc w:val="both"/>
        <w:rPr>
          <w:sz w:val="24"/>
        </w:rPr>
      </w:pPr>
      <w:r>
        <w:rPr>
          <w:sz w:val="24"/>
        </w:rPr>
        <w:t>Serão</w:t>
      </w:r>
      <w:r>
        <w:rPr>
          <w:spacing w:val="-7"/>
          <w:sz w:val="24"/>
        </w:rPr>
        <w:t xml:space="preserve"> </w:t>
      </w:r>
      <w:r>
        <w:rPr>
          <w:sz w:val="24"/>
        </w:rPr>
        <w:t>obedecidas</w:t>
      </w:r>
      <w:r>
        <w:rPr>
          <w:spacing w:val="-7"/>
          <w:sz w:val="24"/>
        </w:rPr>
        <w:t xml:space="preserve"> </w:t>
      </w:r>
      <w:r>
        <w:rPr>
          <w:sz w:val="24"/>
        </w:rPr>
        <w:t>todas</w:t>
      </w:r>
      <w:r>
        <w:rPr>
          <w:spacing w:val="-7"/>
          <w:sz w:val="24"/>
        </w:rPr>
        <w:t xml:space="preserve"> </w:t>
      </w:r>
      <w:r>
        <w:rPr>
          <w:sz w:val="24"/>
        </w:rPr>
        <w:t>as</w:t>
      </w:r>
      <w:r>
        <w:rPr>
          <w:spacing w:val="-7"/>
          <w:sz w:val="24"/>
        </w:rPr>
        <w:t xml:space="preserve"> </w:t>
      </w:r>
      <w:r>
        <w:rPr>
          <w:sz w:val="24"/>
        </w:rPr>
        <w:t>recomendações</w:t>
      </w:r>
      <w:r>
        <w:rPr>
          <w:spacing w:val="-8"/>
          <w:sz w:val="24"/>
        </w:rPr>
        <w:t xml:space="preserve"> </w:t>
      </w:r>
      <w:r>
        <w:rPr>
          <w:sz w:val="24"/>
        </w:rPr>
        <w:t>com</w:t>
      </w:r>
      <w:r>
        <w:rPr>
          <w:spacing w:val="-7"/>
          <w:sz w:val="24"/>
        </w:rPr>
        <w:t xml:space="preserve"> </w:t>
      </w:r>
      <w:r>
        <w:rPr>
          <w:sz w:val="24"/>
        </w:rPr>
        <w:t>relação</w:t>
      </w:r>
      <w:r>
        <w:rPr>
          <w:spacing w:val="-6"/>
          <w:sz w:val="24"/>
        </w:rPr>
        <w:t xml:space="preserve"> </w:t>
      </w:r>
      <w:r>
        <w:rPr>
          <w:sz w:val="24"/>
        </w:rPr>
        <w:t>à</w:t>
      </w:r>
      <w:r>
        <w:rPr>
          <w:spacing w:val="-8"/>
          <w:sz w:val="24"/>
        </w:rPr>
        <w:t xml:space="preserve"> </w:t>
      </w:r>
      <w:r>
        <w:rPr>
          <w:sz w:val="24"/>
        </w:rPr>
        <w:t>segurança</w:t>
      </w:r>
      <w:r>
        <w:rPr>
          <w:spacing w:val="-7"/>
          <w:sz w:val="24"/>
        </w:rPr>
        <w:t xml:space="preserve"> </w:t>
      </w:r>
      <w:r>
        <w:rPr>
          <w:sz w:val="24"/>
        </w:rPr>
        <w:t>do</w:t>
      </w:r>
      <w:r>
        <w:rPr>
          <w:spacing w:val="-64"/>
          <w:sz w:val="24"/>
        </w:rPr>
        <w:t xml:space="preserve"> </w:t>
      </w:r>
      <w:r>
        <w:rPr>
          <w:sz w:val="24"/>
        </w:rPr>
        <w:t>trabalho, contidas na</w:t>
      </w:r>
      <w:r>
        <w:rPr>
          <w:spacing w:val="1"/>
          <w:sz w:val="24"/>
        </w:rPr>
        <w:t xml:space="preserve"> </w:t>
      </w:r>
      <w:r>
        <w:rPr>
          <w:sz w:val="24"/>
        </w:rPr>
        <w:t>Norma Regulamentadora do</w:t>
      </w:r>
      <w:r>
        <w:rPr>
          <w:spacing w:val="1"/>
          <w:sz w:val="24"/>
        </w:rPr>
        <w:t xml:space="preserve"> </w:t>
      </w:r>
      <w:r>
        <w:rPr>
          <w:sz w:val="24"/>
        </w:rPr>
        <w:t>Ministério</w:t>
      </w:r>
      <w:r>
        <w:rPr>
          <w:spacing w:val="1"/>
          <w:sz w:val="24"/>
        </w:rPr>
        <w:t xml:space="preserve"> </w:t>
      </w:r>
      <w:r>
        <w:rPr>
          <w:sz w:val="24"/>
        </w:rPr>
        <w:t>do</w:t>
      </w:r>
      <w:r>
        <w:rPr>
          <w:spacing w:val="1"/>
          <w:sz w:val="24"/>
        </w:rPr>
        <w:t xml:space="preserve"> </w:t>
      </w:r>
      <w:r>
        <w:rPr>
          <w:sz w:val="24"/>
        </w:rPr>
        <w:t>Trabalho.</w:t>
      </w:r>
      <w:r>
        <w:rPr>
          <w:spacing w:val="1"/>
          <w:sz w:val="24"/>
        </w:rPr>
        <w:t xml:space="preserve"> </w:t>
      </w:r>
      <w:r>
        <w:rPr>
          <w:sz w:val="24"/>
        </w:rPr>
        <w:t>Haverá particular atenção para o cumprimento das exigências de proteger as</w:t>
      </w:r>
      <w:r>
        <w:rPr>
          <w:spacing w:val="1"/>
          <w:sz w:val="24"/>
        </w:rPr>
        <w:t xml:space="preserve"> </w:t>
      </w:r>
      <w:r>
        <w:rPr>
          <w:sz w:val="24"/>
        </w:rPr>
        <w:t>partes móveis dos equipamentos e de evitar que as ferramentas manuais</w:t>
      </w:r>
      <w:r>
        <w:rPr>
          <w:spacing w:val="1"/>
          <w:sz w:val="24"/>
        </w:rPr>
        <w:t xml:space="preserve"> </w:t>
      </w:r>
      <w:r>
        <w:rPr>
          <w:sz w:val="24"/>
        </w:rPr>
        <w:t>sejam abandonadas sobre passagens de escadas, andaimes e superfícies de</w:t>
      </w:r>
      <w:r>
        <w:rPr>
          <w:spacing w:val="1"/>
          <w:sz w:val="24"/>
        </w:rPr>
        <w:t xml:space="preserve"> </w:t>
      </w:r>
      <w:r>
        <w:rPr>
          <w:sz w:val="24"/>
        </w:rPr>
        <w:t>trabalho, bem como para o respeito ao dispositivo que proíbe a ligação de</w:t>
      </w:r>
      <w:r>
        <w:rPr>
          <w:spacing w:val="1"/>
          <w:sz w:val="24"/>
        </w:rPr>
        <w:t xml:space="preserve"> </w:t>
      </w:r>
      <w:r>
        <w:rPr>
          <w:sz w:val="24"/>
        </w:rPr>
        <w:t>mais</w:t>
      </w:r>
      <w:r>
        <w:rPr>
          <w:spacing w:val="-1"/>
          <w:sz w:val="24"/>
        </w:rPr>
        <w:t xml:space="preserve"> </w:t>
      </w:r>
      <w:r>
        <w:rPr>
          <w:sz w:val="24"/>
        </w:rPr>
        <w:t>de</w:t>
      </w:r>
      <w:r>
        <w:rPr>
          <w:spacing w:val="-2"/>
          <w:sz w:val="24"/>
        </w:rPr>
        <w:t xml:space="preserve"> </w:t>
      </w:r>
      <w:r>
        <w:rPr>
          <w:sz w:val="24"/>
        </w:rPr>
        <w:t>uma</w:t>
      </w:r>
      <w:r>
        <w:rPr>
          <w:spacing w:val="-1"/>
          <w:sz w:val="24"/>
        </w:rPr>
        <w:t xml:space="preserve"> </w:t>
      </w:r>
      <w:r>
        <w:rPr>
          <w:sz w:val="24"/>
        </w:rPr>
        <w:t>ferramenta</w:t>
      </w:r>
      <w:r>
        <w:rPr>
          <w:spacing w:val="-2"/>
          <w:sz w:val="24"/>
        </w:rPr>
        <w:t xml:space="preserve"> </w:t>
      </w:r>
      <w:r>
        <w:rPr>
          <w:sz w:val="24"/>
        </w:rPr>
        <w:t>elétrica na</w:t>
      </w:r>
      <w:r>
        <w:rPr>
          <w:spacing w:val="-1"/>
          <w:sz w:val="24"/>
        </w:rPr>
        <w:t xml:space="preserve"> </w:t>
      </w:r>
      <w:r>
        <w:rPr>
          <w:sz w:val="24"/>
        </w:rPr>
        <w:t>mesma</w:t>
      </w:r>
      <w:r>
        <w:rPr>
          <w:spacing w:val="-2"/>
          <w:sz w:val="24"/>
        </w:rPr>
        <w:t xml:space="preserve"> </w:t>
      </w:r>
      <w:r>
        <w:rPr>
          <w:sz w:val="24"/>
        </w:rPr>
        <w:t>tomada</w:t>
      </w:r>
      <w:r>
        <w:rPr>
          <w:spacing w:val="1"/>
          <w:sz w:val="24"/>
        </w:rPr>
        <w:t xml:space="preserve"> </w:t>
      </w:r>
      <w:r>
        <w:rPr>
          <w:sz w:val="24"/>
        </w:rPr>
        <w:t>de</w:t>
      </w:r>
      <w:r>
        <w:rPr>
          <w:spacing w:val="-2"/>
          <w:sz w:val="24"/>
        </w:rPr>
        <w:t xml:space="preserve"> </w:t>
      </w:r>
      <w:r>
        <w:rPr>
          <w:sz w:val="24"/>
        </w:rPr>
        <w:t>corrente.</w:t>
      </w:r>
    </w:p>
    <w:p>
      <w:pPr>
        <w:pStyle w:val="8"/>
        <w:numPr>
          <w:ilvl w:val="2"/>
          <w:numId w:val="3"/>
        </w:numPr>
        <w:tabs>
          <w:tab w:val="left" w:pos="768"/>
        </w:tabs>
        <w:spacing w:before="1" w:after="0" w:line="360" w:lineRule="auto"/>
        <w:ind w:left="110" w:right="182" w:firstLine="0"/>
        <w:jc w:val="both"/>
        <w:rPr>
          <w:sz w:val="24"/>
        </w:rPr>
      </w:pPr>
      <w:r>
        <w:rPr>
          <w:sz w:val="24"/>
        </w:rPr>
        <w:t>As ferramentas e equipamentos de uso no canteiro de obras serão</w:t>
      </w:r>
      <w:r>
        <w:rPr>
          <w:spacing w:val="1"/>
          <w:sz w:val="24"/>
        </w:rPr>
        <w:t xml:space="preserve"> </w:t>
      </w:r>
      <w:r>
        <w:rPr>
          <w:sz w:val="24"/>
        </w:rPr>
        <w:t>dimensionados, especificados e fornecidos pelo construtor, de acordo com o</w:t>
      </w:r>
      <w:r>
        <w:rPr>
          <w:spacing w:val="1"/>
          <w:sz w:val="24"/>
        </w:rPr>
        <w:t xml:space="preserve"> </w:t>
      </w:r>
      <w:r>
        <w:rPr>
          <w:sz w:val="24"/>
        </w:rPr>
        <w:t>seu plano de construção, observadas as especificações estabelecidas pelo</w:t>
      </w:r>
      <w:r>
        <w:rPr>
          <w:spacing w:val="1"/>
          <w:sz w:val="24"/>
        </w:rPr>
        <w:t xml:space="preserve"> </w:t>
      </w:r>
      <w:r>
        <w:rPr>
          <w:sz w:val="24"/>
        </w:rPr>
        <w:t>fabricante.</w:t>
      </w:r>
    </w:p>
    <w:p>
      <w:pPr>
        <w:pStyle w:val="3"/>
        <w:spacing w:before="10"/>
        <w:ind w:left="0"/>
        <w:jc w:val="left"/>
        <w:rPr>
          <w:sz w:val="35"/>
        </w:rPr>
      </w:pPr>
    </w:p>
    <w:p>
      <w:pPr>
        <w:pStyle w:val="8"/>
        <w:numPr>
          <w:ilvl w:val="1"/>
          <w:numId w:val="3"/>
        </w:numPr>
        <w:tabs>
          <w:tab w:val="left" w:pos="521"/>
        </w:tabs>
        <w:spacing w:before="0" w:after="0" w:line="240" w:lineRule="auto"/>
        <w:ind w:left="520" w:right="0" w:hanging="401"/>
        <w:jc w:val="both"/>
        <w:rPr>
          <w:sz w:val="24"/>
        </w:rPr>
      </w:pPr>
      <w:r>
        <w:rPr>
          <w:sz w:val="24"/>
        </w:rPr>
        <w:t>DISPOSIÇÕES</w:t>
      </w:r>
      <w:r>
        <w:rPr>
          <w:spacing w:val="-5"/>
          <w:sz w:val="24"/>
        </w:rPr>
        <w:t xml:space="preserve"> </w:t>
      </w:r>
      <w:r>
        <w:rPr>
          <w:sz w:val="24"/>
        </w:rPr>
        <w:t>GERAIS</w:t>
      </w:r>
      <w:r>
        <w:rPr>
          <w:spacing w:val="-4"/>
          <w:sz w:val="24"/>
        </w:rPr>
        <w:t xml:space="preserve"> </w:t>
      </w:r>
      <w:r>
        <w:rPr>
          <w:sz w:val="24"/>
        </w:rPr>
        <w:t>III</w:t>
      </w:r>
    </w:p>
    <w:p>
      <w:pPr>
        <w:pStyle w:val="3"/>
        <w:ind w:left="0"/>
        <w:jc w:val="left"/>
        <w:rPr>
          <w:sz w:val="22"/>
        </w:rPr>
      </w:pPr>
    </w:p>
    <w:p>
      <w:pPr>
        <w:pStyle w:val="8"/>
        <w:numPr>
          <w:ilvl w:val="2"/>
          <w:numId w:val="3"/>
        </w:numPr>
        <w:tabs>
          <w:tab w:val="left" w:pos="802"/>
        </w:tabs>
        <w:spacing w:before="0" w:after="0" w:line="360" w:lineRule="auto"/>
        <w:ind w:left="120" w:right="180" w:firstLine="0"/>
        <w:jc w:val="both"/>
        <w:rPr>
          <w:sz w:val="24"/>
        </w:rPr>
      </w:pPr>
      <w:r>
        <w:rPr>
          <w:sz w:val="24"/>
        </w:rPr>
        <w:t>A</w:t>
      </w:r>
      <w:r>
        <w:rPr>
          <w:spacing w:val="1"/>
          <w:sz w:val="24"/>
        </w:rPr>
        <w:t xml:space="preserve"> </w:t>
      </w:r>
      <w:r>
        <w:rPr>
          <w:sz w:val="24"/>
        </w:rPr>
        <w:t>CONTRATADA</w:t>
      </w:r>
      <w:r>
        <w:rPr>
          <w:spacing w:val="1"/>
          <w:sz w:val="24"/>
        </w:rPr>
        <w:t xml:space="preserve"> </w:t>
      </w:r>
      <w:r>
        <w:rPr>
          <w:sz w:val="24"/>
        </w:rPr>
        <w:t>deverá</w:t>
      </w:r>
      <w:r>
        <w:rPr>
          <w:spacing w:val="1"/>
          <w:sz w:val="24"/>
        </w:rPr>
        <w:t xml:space="preserve"> </w:t>
      </w:r>
      <w:r>
        <w:rPr>
          <w:sz w:val="24"/>
        </w:rPr>
        <w:t>proceder,</w:t>
      </w:r>
      <w:r>
        <w:rPr>
          <w:spacing w:val="1"/>
          <w:sz w:val="24"/>
        </w:rPr>
        <w:t xml:space="preserve"> </w:t>
      </w:r>
      <w:r>
        <w:rPr>
          <w:sz w:val="24"/>
        </w:rPr>
        <w:t>periodicamente,</w:t>
      </w:r>
      <w:r>
        <w:rPr>
          <w:spacing w:val="1"/>
          <w:sz w:val="24"/>
        </w:rPr>
        <w:t xml:space="preserve"> </w:t>
      </w:r>
      <w:r>
        <w:rPr>
          <w:sz w:val="24"/>
        </w:rPr>
        <w:t>a</w:t>
      </w:r>
      <w:r>
        <w:rPr>
          <w:spacing w:val="1"/>
          <w:sz w:val="24"/>
        </w:rPr>
        <w:t xml:space="preserve"> </w:t>
      </w:r>
      <w:r>
        <w:rPr>
          <w:sz w:val="24"/>
        </w:rPr>
        <w:t>limpeza</w:t>
      </w:r>
      <w:r>
        <w:rPr>
          <w:spacing w:val="1"/>
          <w:sz w:val="24"/>
        </w:rPr>
        <w:t xml:space="preserve"> </w:t>
      </w:r>
      <w:r>
        <w:rPr>
          <w:sz w:val="24"/>
        </w:rPr>
        <w:t>dos</w:t>
      </w:r>
      <w:r>
        <w:rPr>
          <w:spacing w:val="1"/>
          <w:sz w:val="24"/>
        </w:rPr>
        <w:t xml:space="preserve"> </w:t>
      </w:r>
      <w:r>
        <w:rPr>
          <w:sz w:val="24"/>
        </w:rPr>
        <w:t>serviços, removendo os entulhos resultantes, tanto do interior da obra, como</w:t>
      </w:r>
      <w:r>
        <w:rPr>
          <w:spacing w:val="1"/>
          <w:sz w:val="24"/>
        </w:rPr>
        <w:t xml:space="preserve"> </w:t>
      </w:r>
      <w:r>
        <w:rPr>
          <w:sz w:val="24"/>
        </w:rPr>
        <w:t>no</w:t>
      </w:r>
      <w:r>
        <w:rPr>
          <w:spacing w:val="1"/>
          <w:sz w:val="24"/>
        </w:rPr>
        <w:t xml:space="preserve"> </w:t>
      </w:r>
      <w:r>
        <w:rPr>
          <w:sz w:val="24"/>
        </w:rPr>
        <w:t>canteiro</w:t>
      </w:r>
      <w:r>
        <w:rPr>
          <w:spacing w:val="1"/>
          <w:sz w:val="24"/>
        </w:rPr>
        <w:t xml:space="preserve"> </w:t>
      </w:r>
      <w:r>
        <w:rPr>
          <w:sz w:val="24"/>
        </w:rPr>
        <w:t>de</w:t>
      </w:r>
      <w:r>
        <w:rPr>
          <w:spacing w:val="1"/>
          <w:sz w:val="24"/>
        </w:rPr>
        <w:t xml:space="preserve"> </w:t>
      </w:r>
      <w:r>
        <w:rPr>
          <w:sz w:val="24"/>
        </w:rPr>
        <w:t>serviços</w:t>
      </w:r>
      <w:r>
        <w:rPr>
          <w:spacing w:val="1"/>
          <w:sz w:val="24"/>
        </w:rPr>
        <w:t xml:space="preserve"> </w:t>
      </w:r>
      <w:r>
        <w:rPr>
          <w:sz w:val="24"/>
        </w:rPr>
        <w:t>e</w:t>
      </w:r>
      <w:r>
        <w:rPr>
          <w:spacing w:val="1"/>
          <w:sz w:val="24"/>
        </w:rPr>
        <w:t xml:space="preserve"> </w:t>
      </w:r>
      <w:r>
        <w:rPr>
          <w:sz w:val="24"/>
        </w:rPr>
        <w:t>adjacências</w:t>
      </w:r>
      <w:r>
        <w:rPr>
          <w:spacing w:val="1"/>
          <w:sz w:val="24"/>
        </w:rPr>
        <w:t xml:space="preserve"> </w:t>
      </w:r>
      <w:r>
        <w:rPr>
          <w:sz w:val="24"/>
        </w:rPr>
        <w:t>provocados</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execução</w:t>
      </w:r>
      <w:r>
        <w:rPr>
          <w:spacing w:val="1"/>
          <w:sz w:val="24"/>
        </w:rPr>
        <w:t xml:space="preserve"> </w:t>
      </w:r>
      <w:r>
        <w:rPr>
          <w:sz w:val="24"/>
        </w:rPr>
        <w:t>dos</w:t>
      </w:r>
      <w:r>
        <w:rPr>
          <w:spacing w:val="1"/>
          <w:sz w:val="24"/>
        </w:rPr>
        <w:t xml:space="preserve"> </w:t>
      </w:r>
      <w:r>
        <w:rPr>
          <w:sz w:val="24"/>
        </w:rPr>
        <w:t>serviços, para bota fora apropriado, sem causar poeiras e ou transtornos ao</w:t>
      </w:r>
      <w:r>
        <w:rPr>
          <w:spacing w:val="1"/>
          <w:sz w:val="24"/>
        </w:rPr>
        <w:t xml:space="preserve"> </w:t>
      </w:r>
      <w:r>
        <w:rPr>
          <w:sz w:val="24"/>
        </w:rPr>
        <w:t>funcionamento</w:t>
      </w:r>
      <w:r>
        <w:rPr>
          <w:spacing w:val="-2"/>
          <w:sz w:val="24"/>
        </w:rPr>
        <w:t xml:space="preserve"> </w:t>
      </w:r>
      <w:r>
        <w:rPr>
          <w:sz w:val="24"/>
        </w:rPr>
        <w:t>dos</w:t>
      </w:r>
      <w:r>
        <w:rPr>
          <w:spacing w:val="-2"/>
          <w:sz w:val="24"/>
        </w:rPr>
        <w:t xml:space="preserve"> </w:t>
      </w:r>
      <w:r>
        <w:rPr>
          <w:sz w:val="24"/>
        </w:rPr>
        <w:t>edifícios</w:t>
      </w:r>
      <w:r>
        <w:rPr>
          <w:spacing w:val="-2"/>
          <w:sz w:val="24"/>
        </w:rPr>
        <w:t xml:space="preserve"> </w:t>
      </w:r>
      <w:r>
        <w:rPr>
          <w:sz w:val="24"/>
        </w:rPr>
        <w:t>adjacentes.</w:t>
      </w:r>
    </w:p>
    <w:p>
      <w:pPr>
        <w:pStyle w:val="8"/>
        <w:numPr>
          <w:ilvl w:val="2"/>
          <w:numId w:val="3"/>
        </w:numPr>
        <w:tabs>
          <w:tab w:val="left" w:pos="756"/>
        </w:tabs>
        <w:spacing w:before="1" w:after="0" w:line="360" w:lineRule="auto"/>
        <w:ind w:left="120" w:right="182" w:firstLine="0"/>
        <w:jc w:val="both"/>
        <w:rPr>
          <w:sz w:val="24"/>
        </w:rPr>
      </w:pPr>
      <w:r>
        <w:rPr>
          <w:sz w:val="24"/>
        </w:rPr>
        <w:t>A CONTRATADA será responsável pela instalação de isolamento em</w:t>
      </w:r>
      <w:r>
        <w:rPr>
          <w:spacing w:val="1"/>
          <w:sz w:val="24"/>
        </w:rPr>
        <w:t xml:space="preserve"> </w:t>
      </w:r>
      <w:r>
        <w:rPr>
          <w:sz w:val="24"/>
        </w:rPr>
        <w:t>telas de proteção de segurança devidamente sinalizada, garantindo o tráfego</w:t>
      </w:r>
      <w:r>
        <w:rPr>
          <w:spacing w:val="1"/>
          <w:sz w:val="24"/>
        </w:rPr>
        <w:t xml:space="preserve"> </w:t>
      </w:r>
      <w:r>
        <w:rPr>
          <w:sz w:val="24"/>
        </w:rPr>
        <w:t>seguro</w:t>
      </w:r>
      <w:r>
        <w:rPr>
          <w:spacing w:val="-2"/>
          <w:sz w:val="24"/>
        </w:rPr>
        <w:t xml:space="preserve"> </w:t>
      </w:r>
      <w:r>
        <w:rPr>
          <w:sz w:val="24"/>
        </w:rPr>
        <w:t>de</w:t>
      </w:r>
      <w:r>
        <w:rPr>
          <w:spacing w:val="-1"/>
          <w:sz w:val="24"/>
        </w:rPr>
        <w:t xml:space="preserve"> </w:t>
      </w:r>
      <w:r>
        <w:rPr>
          <w:sz w:val="24"/>
        </w:rPr>
        <w:t>pedestres</w:t>
      </w:r>
      <w:r>
        <w:rPr>
          <w:spacing w:val="-2"/>
          <w:sz w:val="24"/>
        </w:rPr>
        <w:t xml:space="preserve"> </w:t>
      </w:r>
      <w:r>
        <w:rPr>
          <w:sz w:val="24"/>
        </w:rPr>
        <w:t>e</w:t>
      </w:r>
      <w:r>
        <w:rPr>
          <w:spacing w:val="-1"/>
          <w:sz w:val="24"/>
        </w:rPr>
        <w:t xml:space="preserve"> </w:t>
      </w:r>
      <w:r>
        <w:rPr>
          <w:sz w:val="24"/>
        </w:rPr>
        <w:t>veículos.</w:t>
      </w:r>
    </w:p>
    <w:p>
      <w:pPr>
        <w:pStyle w:val="8"/>
        <w:numPr>
          <w:ilvl w:val="2"/>
          <w:numId w:val="3"/>
        </w:numPr>
        <w:tabs>
          <w:tab w:val="left" w:pos="848"/>
        </w:tabs>
        <w:spacing w:before="0" w:after="0" w:line="360" w:lineRule="auto"/>
        <w:ind w:left="120" w:right="182" w:firstLine="0"/>
        <w:jc w:val="both"/>
      </w:pPr>
      <w:r>
        <w:rPr>
          <w:sz w:val="24"/>
        </w:rPr>
        <w:t>A</w:t>
      </w:r>
      <w:r>
        <w:rPr>
          <w:spacing w:val="1"/>
          <w:sz w:val="24"/>
        </w:rPr>
        <w:t xml:space="preserve"> </w:t>
      </w:r>
      <w:r>
        <w:rPr>
          <w:sz w:val="24"/>
        </w:rPr>
        <w:t>contratada</w:t>
      </w:r>
      <w:r>
        <w:rPr>
          <w:spacing w:val="1"/>
          <w:sz w:val="24"/>
        </w:rPr>
        <w:t xml:space="preserve"> </w:t>
      </w:r>
      <w:r>
        <w:rPr>
          <w:sz w:val="24"/>
        </w:rPr>
        <w:t>tomará</w:t>
      </w:r>
      <w:r>
        <w:rPr>
          <w:spacing w:val="1"/>
          <w:sz w:val="24"/>
        </w:rPr>
        <w:t xml:space="preserve"> </w:t>
      </w:r>
      <w:r>
        <w:rPr>
          <w:sz w:val="24"/>
        </w:rPr>
        <w:t>cuidado</w:t>
      </w:r>
      <w:r>
        <w:rPr>
          <w:spacing w:val="1"/>
          <w:sz w:val="24"/>
        </w:rPr>
        <w:t xml:space="preserve"> </w:t>
      </w:r>
      <w:r>
        <w:rPr>
          <w:sz w:val="24"/>
        </w:rPr>
        <w:t>de</w:t>
      </w:r>
      <w:r>
        <w:rPr>
          <w:spacing w:val="1"/>
          <w:sz w:val="24"/>
        </w:rPr>
        <w:t xml:space="preserve"> </w:t>
      </w:r>
      <w:r>
        <w:rPr>
          <w:sz w:val="24"/>
        </w:rPr>
        <w:t>não</w:t>
      </w:r>
      <w:r>
        <w:rPr>
          <w:spacing w:val="1"/>
          <w:sz w:val="24"/>
        </w:rPr>
        <w:t xml:space="preserve"> </w:t>
      </w:r>
      <w:r>
        <w:rPr>
          <w:sz w:val="24"/>
        </w:rPr>
        <w:t>permitir</w:t>
      </w:r>
      <w:r>
        <w:rPr>
          <w:spacing w:val="1"/>
          <w:sz w:val="24"/>
        </w:rPr>
        <w:t xml:space="preserve"> </w:t>
      </w:r>
      <w:r>
        <w:rPr>
          <w:sz w:val="24"/>
        </w:rPr>
        <w:t>que</w:t>
      </w:r>
      <w:r>
        <w:rPr>
          <w:spacing w:val="1"/>
          <w:sz w:val="24"/>
        </w:rPr>
        <w:t xml:space="preserve"> </w:t>
      </w:r>
      <w:r>
        <w:rPr>
          <w:sz w:val="24"/>
        </w:rPr>
        <w:t>materiais</w:t>
      </w:r>
      <w:r>
        <w:rPr>
          <w:spacing w:val="1"/>
          <w:sz w:val="24"/>
        </w:rPr>
        <w:t xml:space="preserve"> </w:t>
      </w:r>
      <w:r>
        <w:rPr>
          <w:sz w:val="24"/>
        </w:rPr>
        <w:t>e</w:t>
      </w:r>
      <w:r>
        <w:rPr>
          <w:spacing w:val="1"/>
          <w:sz w:val="24"/>
        </w:rPr>
        <w:t xml:space="preserve"> </w:t>
      </w:r>
      <w:r>
        <w:rPr>
          <w:sz w:val="24"/>
        </w:rPr>
        <w:t>equipamentos</w:t>
      </w:r>
      <w:r>
        <w:rPr>
          <w:spacing w:val="56"/>
          <w:sz w:val="24"/>
        </w:rPr>
        <w:t xml:space="preserve"> </w:t>
      </w:r>
      <w:r>
        <w:rPr>
          <w:sz w:val="24"/>
        </w:rPr>
        <w:t>das</w:t>
      </w:r>
      <w:r>
        <w:rPr>
          <w:spacing w:val="58"/>
          <w:sz w:val="24"/>
        </w:rPr>
        <w:t xml:space="preserve"> </w:t>
      </w:r>
      <w:r>
        <w:rPr>
          <w:sz w:val="24"/>
        </w:rPr>
        <w:t>obras</w:t>
      </w:r>
      <w:r>
        <w:rPr>
          <w:spacing w:val="58"/>
          <w:sz w:val="24"/>
        </w:rPr>
        <w:t xml:space="preserve"> </w:t>
      </w:r>
      <w:r>
        <w:rPr>
          <w:sz w:val="24"/>
        </w:rPr>
        <w:t>prejudiquem,</w:t>
      </w:r>
      <w:r>
        <w:rPr>
          <w:spacing w:val="54"/>
          <w:sz w:val="24"/>
        </w:rPr>
        <w:t xml:space="preserve"> </w:t>
      </w:r>
      <w:r>
        <w:rPr>
          <w:sz w:val="24"/>
        </w:rPr>
        <w:t>parcial</w:t>
      </w:r>
      <w:r>
        <w:rPr>
          <w:spacing w:val="57"/>
          <w:sz w:val="24"/>
        </w:rPr>
        <w:t xml:space="preserve"> </w:t>
      </w:r>
      <w:r>
        <w:rPr>
          <w:sz w:val="24"/>
        </w:rPr>
        <w:t>e</w:t>
      </w:r>
      <w:r>
        <w:rPr>
          <w:spacing w:val="56"/>
          <w:sz w:val="24"/>
        </w:rPr>
        <w:t xml:space="preserve"> </w:t>
      </w:r>
      <w:r>
        <w:rPr>
          <w:sz w:val="24"/>
        </w:rPr>
        <w:t>totalmente,</w:t>
      </w:r>
      <w:r>
        <w:rPr>
          <w:spacing w:val="56"/>
          <w:sz w:val="24"/>
        </w:rPr>
        <w:t xml:space="preserve"> </w:t>
      </w:r>
      <w:r>
        <w:rPr>
          <w:sz w:val="24"/>
        </w:rPr>
        <w:t>o</w:t>
      </w:r>
      <w:r>
        <w:rPr>
          <w:spacing w:val="59"/>
          <w:sz w:val="24"/>
        </w:rPr>
        <w:t xml:space="preserve"> </w:t>
      </w:r>
      <w:r>
        <w:rPr>
          <w:sz w:val="24"/>
        </w:rPr>
        <w:t>tráfego</w:t>
      </w:r>
      <w:r>
        <w:rPr>
          <w:rFonts w:hint="default"/>
          <w:sz w:val="24"/>
          <w:lang w:val="pt-BR"/>
        </w:rPr>
        <w:t xml:space="preserve"> </w:t>
      </w:r>
      <w:r>
        <w:t>rodoviário</w:t>
      </w:r>
      <w:r>
        <w:rPr>
          <w:spacing w:val="-7"/>
        </w:rPr>
        <w:t xml:space="preserve"> </w:t>
      </w:r>
      <w:r>
        <w:t>e</w:t>
      </w:r>
      <w:r>
        <w:rPr>
          <w:spacing w:val="-7"/>
        </w:rPr>
        <w:t xml:space="preserve"> </w:t>
      </w:r>
      <w:r>
        <w:t>de</w:t>
      </w:r>
      <w:r>
        <w:rPr>
          <w:spacing w:val="-9"/>
        </w:rPr>
        <w:t xml:space="preserve"> </w:t>
      </w:r>
      <w:r>
        <w:t>pedestres</w:t>
      </w:r>
      <w:r>
        <w:rPr>
          <w:spacing w:val="-7"/>
        </w:rPr>
        <w:t xml:space="preserve"> </w:t>
      </w:r>
      <w:r>
        <w:t>junto</w:t>
      </w:r>
      <w:r>
        <w:rPr>
          <w:spacing w:val="-9"/>
        </w:rPr>
        <w:t xml:space="preserve"> </w:t>
      </w:r>
      <w:r>
        <w:t>ao</w:t>
      </w:r>
      <w:r>
        <w:rPr>
          <w:spacing w:val="-7"/>
        </w:rPr>
        <w:t xml:space="preserve"> </w:t>
      </w:r>
      <w:r>
        <w:t>local,</w:t>
      </w:r>
      <w:r>
        <w:rPr>
          <w:spacing w:val="-9"/>
        </w:rPr>
        <w:t xml:space="preserve"> </w:t>
      </w:r>
      <w:r>
        <w:t>providenciando</w:t>
      </w:r>
      <w:r>
        <w:rPr>
          <w:spacing w:val="-7"/>
        </w:rPr>
        <w:t xml:space="preserve"> </w:t>
      </w:r>
      <w:r>
        <w:t>a</w:t>
      </w:r>
      <w:r>
        <w:rPr>
          <w:spacing w:val="-9"/>
        </w:rPr>
        <w:t xml:space="preserve"> </w:t>
      </w:r>
      <w:r>
        <w:t>devida</w:t>
      </w:r>
      <w:r>
        <w:rPr>
          <w:spacing w:val="-7"/>
        </w:rPr>
        <w:t xml:space="preserve"> </w:t>
      </w:r>
      <w:r>
        <w:t>sinalização</w:t>
      </w:r>
      <w:r>
        <w:rPr>
          <w:spacing w:val="-6"/>
        </w:rPr>
        <w:t xml:space="preserve"> </w:t>
      </w:r>
      <w:r>
        <w:t>e</w:t>
      </w:r>
      <w:r>
        <w:rPr>
          <w:spacing w:val="-65"/>
        </w:rPr>
        <w:t xml:space="preserve"> </w:t>
      </w:r>
      <w:r>
        <w:t>proteção</w:t>
      </w:r>
    </w:p>
    <w:p>
      <w:pPr>
        <w:pStyle w:val="8"/>
        <w:numPr>
          <w:ilvl w:val="2"/>
          <w:numId w:val="3"/>
        </w:numPr>
        <w:tabs>
          <w:tab w:val="left" w:pos="809"/>
        </w:tabs>
        <w:spacing w:before="0" w:after="0" w:line="360" w:lineRule="auto"/>
        <w:ind w:left="120" w:right="182" w:firstLine="0"/>
        <w:jc w:val="both"/>
        <w:rPr>
          <w:sz w:val="24"/>
        </w:rPr>
      </w:pPr>
      <w:r>
        <w:rPr>
          <w:sz w:val="24"/>
        </w:rPr>
        <w:t>Os</w:t>
      </w:r>
      <w:r>
        <w:rPr>
          <w:spacing w:val="1"/>
          <w:sz w:val="24"/>
        </w:rPr>
        <w:t xml:space="preserve"> </w:t>
      </w:r>
      <w:r>
        <w:rPr>
          <w:sz w:val="24"/>
        </w:rPr>
        <w:t>detritos</w:t>
      </w:r>
      <w:r>
        <w:rPr>
          <w:spacing w:val="1"/>
          <w:sz w:val="24"/>
        </w:rPr>
        <w:t xml:space="preserve"> </w:t>
      </w:r>
      <w:r>
        <w:rPr>
          <w:sz w:val="24"/>
        </w:rPr>
        <w:t>resultantes</w:t>
      </w:r>
      <w:r>
        <w:rPr>
          <w:spacing w:val="1"/>
          <w:sz w:val="24"/>
        </w:rPr>
        <w:t xml:space="preserve"> </w:t>
      </w:r>
      <w:r>
        <w:rPr>
          <w:sz w:val="24"/>
        </w:rPr>
        <w:t>das</w:t>
      </w:r>
      <w:r>
        <w:rPr>
          <w:spacing w:val="1"/>
          <w:sz w:val="24"/>
        </w:rPr>
        <w:t xml:space="preserve"> </w:t>
      </w:r>
      <w:r>
        <w:rPr>
          <w:sz w:val="24"/>
        </w:rPr>
        <w:t>operações</w:t>
      </w:r>
      <w:r>
        <w:rPr>
          <w:spacing w:val="1"/>
          <w:sz w:val="24"/>
        </w:rPr>
        <w:t xml:space="preserve"> </w:t>
      </w:r>
      <w:r>
        <w:rPr>
          <w:sz w:val="24"/>
        </w:rPr>
        <w:t>de</w:t>
      </w:r>
      <w:r>
        <w:rPr>
          <w:spacing w:val="1"/>
          <w:sz w:val="24"/>
        </w:rPr>
        <w:t xml:space="preserve"> </w:t>
      </w:r>
      <w:r>
        <w:rPr>
          <w:sz w:val="24"/>
        </w:rPr>
        <w:t>transporte</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de</w:t>
      </w:r>
      <w:r>
        <w:rPr>
          <w:spacing w:val="1"/>
          <w:sz w:val="24"/>
        </w:rPr>
        <w:t xml:space="preserve"> </w:t>
      </w:r>
      <w:r>
        <w:rPr>
          <w:sz w:val="24"/>
        </w:rPr>
        <w:t>qualquer via pública deverão ser removidos imediatamente pela Contratada,</w:t>
      </w:r>
      <w:r>
        <w:rPr>
          <w:spacing w:val="1"/>
          <w:sz w:val="24"/>
        </w:rPr>
        <w:t xml:space="preserve"> </w:t>
      </w:r>
      <w:r>
        <w:rPr>
          <w:sz w:val="24"/>
        </w:rPr>
        <w:t>às</w:t>
      </w:r>
      <w:r>
        <w:rPr>
          <w:spacing w:val="-1"/>
          <w:sz w:val="24"/>
        </w:rPr>
        <w:t xml:space="preserve"> </w:t>
      </w:r>
      <w:r>
        <w:rPr>
          <w:sz w:val="24"/>
        </w:rPr>
        <w:t>suas</w:t>
      </w:r>
      <w:r>
        <w:rPr>
          <w:spacing w:val="-2"/>
          <w:sz w:val="24"/>
        </w:rPr>
        <w:t xml:space="preserve"> </w:t>
      </w:r>
      <w:r>
        <w:rPr>
          <w:sz w:val="24"/>
        </w:rPr>
        <w:t>expensas.</w:t>
      </w:r>
    </w:p>
    <w:p>
      <w:pPr>
        <w:pStyle w:val="3"/>
        <w:ind w:left="0"/>
        <w:jc w:val="left"/>
        <w:rPr>
          <w:sz w:val="36"/>
        </w:rPr>
      </w:pPr>
    </w:p>
    <w:p>
      <w:pPr>
        <w:pStyle w:val="8"/>
        <w:numPr>
          <w:ilvl w:val="1"/>
          <w:numId w:val="3"/>
        </w:numPr>
        <w:tabs>
          <w:tab w:val="left" w:pos="521"/>
        </w:tabs>
        <w:spacing w:before="0" w:after="0" w:line="240" w:lineRule="auto"/>
        <w:ind w:left="520" w:right="0" w:hanging="401"/>
        <w:jc w:val="both"/>
        <w:rPr>
          <w:sz w:val="24"/>
        </w:rPr>
      </w:pPr>
      <w:r>
        <w:rPr>
          <w:sz w:val="24"/>
        </w:rPr>
        <w:t>DISPOSIÇÕES</w:t>
      </w:r>
      <w:r>
        <w:rPr>
          <w:spacing w:val="-5"/>
          <w:sz w:val="24"/>
        </w:rPr>
        <w:t xml:space="preserve"> </w:t>
      </w:r>
      <w:r>
        <w:rPr>
          <w:sz w:val="24"/>
        </w:rPr>
        <w:t>GERAIS</w:t>
      </w:r>
      <w:r>
        <w:rPr>
          <w:spacing w:val="-4"/>
          <w:sz w:val="24"/>
        </w:rPr>
        <w:t xml:space="preserve"> </w:t>
      </w:r>
      <w:r>
        <w:rPr>
          <w:sz w:val="24"/>
        </w:rPr>
        <w:t>IV</w:t>
      </w:r>
    </w:p>
    <w:p>
      <w:pPr>
        <w:pStyle w:val="3"/>
        <w:ind w:left="0"/>
        <w:jc w:val="left"/>
        <w:rPr>
          <w:sz w:val="22"/>
        </w:rPr>
      </w:pPr>
    </w:p>
    <w:p>
      <w:pPr>
        <w:pStyle w:val="8"/>
        <w:numPr>
          <w:ilvl w:val="2"/>
          <w:numId w:val="3"/>
        </w:numPr>
        <w:tabs>
          <w:tab w:val="left" w:pos="809"/>
        </w:tabs>
        <w:spacing w:before="0" w:after="0" w:line="360" w:lineRule="auto"/>
        <w:ind w:left="120" w:right="184" w:firstLine="0"/>
        <w:jc w:val="both"/>
        <w:rPr>
          <w:sz w:val="24"/>
        </w:rPr>
      </w:pPr>
      <w:r>
        <w:rPr>
          <w:sz w:val="24"/>
        </w:rPr>
        <w:t>A</w:t>
      </w:r>
      <w:r>
        <w:rPr>
          <w:spacing w:val="1"/>
          <w:sz w:val="24"/>
        </w:rPr>
        <w:t xml:space="preserve"> </w:t>
      </w:r>
      <w:r>
        <w:rPr>
          <w:sz w:val="24"/>
        </w:rPr>
        <w:t>locação</w:t>
      </w:r>
      <w:r>
        <w:rPr>
          <w:spacing w:val="1"/>
          <w:sz w:val="24"/>
        </w:rPr>
        <w:t xml:space="preserve"> </w:t>
      </w:r>
      <w:r>
        <w:rPr>
          <w:sz w:val="24"/>
        </w:rPr>
        <w:t>da</w:t>
      </w:r>
      <w:r>
        <w:rPr>
          <w:spacing w:val="1"/>
          <w:sz w:val="24"/>
        </w:rPr>
        <w:t xml:space="preserve"> </w:t>
      </w:r>
      <w:r>
        <w:rPr>
          <w:sz w:val="24"/>
        </w:rPr>
        <w:t>obra</w:t>
      </w:r>
      <w:r>
        <w:rPr>
          <w:spacing w:val="1"/>
          <w:sz w:val="24"/>
        </w:rPr>
        <w:t xml:space="preserve"> </w:t>
      </w:r>
      <w:r>
        <w:rPr>
          <w:sz w:val="24"/>
        </w:rPr>
        <w:t>será</w:t>
      </w:r>
      <w:r>
        <w:rPr>
          <w:spacing w:val="1"/>
          <w:sz w:val="24"/>
        </w:rPr>
        <w:t xml:space="preserve"> </w:t>
      </w:r>
      <w:r>
        <w:rPr>
          <w:sz w:val="24"/>
        </w:rPr>
        <w:t>realizada</w:t>
      </w:r>
      <w:r>
        <w:rPr>
          <w:spacing w:val="1"/>
          <w:sz w:val="24"/>
        </w:rPr>
        <w:t xml:space="preserve"> </w:t>
      </w:r>
      <w:r>
        <w:rPr>
          <w:sz w:val="24"/>
        </w:rPr>
        <w:t>pelos</w:t>
      </w:r>
      <w:r>
        <w:rPr>
          <w:spacing w:val="1"/>
          <w:sz w:val="24"/>
        </w:rPr>
        <w:t xml:space="preserve"> </w:t>
      </w:r>
      <w:r>
        <w:rPr>
          <w:sz w:val="24"/>
        </w:rPr>
        <w:t>funcionários</w:t>
      </w:r>
      <w:r>
        <w:rPr>
          <w:spacing w:val="1"/>
          <w:sz w:val="24"/>
        </w:rPr>
        <w:t xml:space="preserve"> </w:t>
      </w:r>
      <w:r>
        <w:rPr>
          <w:sz w:val="24"/>
        </w:rPr>
        <w:t>da</w:t>
      </w:r>
      <w:r>
        <w:rPr>
          <w:spacing w:val="1"/>
          <w:sz w:val="24"/>
        </w:rPr>
        <w:t xml:space="preserve"> </w:t>
      </w:r>
      <w:r>
        <w:rPr>
          <w:sz w:val="24"/>
        </w:rPr>
        <w:t>empresa</w:t>
      </w:r>
      <w:r>
        <w:rPr>
          <w:spacing w:val="1"/>
          <w:sz w:val="24"/>
        </w:rPr>
        <w:t xml:space="preserve"> </w:t>
      </w:r>
      <w:r>
        <w:rPr>
          <w:sz w:val="24"/>
        </w:rPr>
        <w:t>contratada.</w:t>
      </w:r>
    </w:p>
    <w:p>
      <w:pPr>
        <w:pStyle w:val="3"/>
        <w:spacing w:before="11"/>
        <w:ind w:left="0"/>
        <w:jc w:val="left"/>
        <w:rPr>
          <w:sz w:val="35"/>
        </w:rPr>
      </w:pPr>
    </w:p>
    <w:p>
      <w:pPr>
        <w:pStyle w:val="2"/>
      </w:pPr>
      <w:r>
        <w:t>6</w:t>
      </w:r>
      <w:r>
        <w:rPr>
          <w:spacing w:val="-4"/>
        </w:rPr>
        <w:t xml:space="preserve"> </w:t>
      </w:r>
      <w:r>
        <w:t>-</w:t>
      </w:r>
      <w:r>
        <w:rPr>
          <w:spacing w:val="-3"/>
        </w:rPr>
        <w:t xml:space="preserve"> </w:t>
      </w:r>
      <w:r>
        <w:t>ESPECIFICAÇÕES</w:t>
      </w:r>
      <w:r>
        <w:rPr>
          <w:spacing w:val="-4"/>
        </w:rPr>
        <w:t xml:space="preserve"> </w:t>
      </w:r>
      <w:r>
        <w:t>DOS</w:t>
      </w:r>
      <w:r>
        <w:rPr>
          <w:spacing w:val="-2"/>
        </w:rPr>
        <w:t xml:space="preserve"> </w:t>
      </w:r>
      <w:r>
        <w:t>SERVIÇOS</w:t>
      </w:r>
      <w:r>
        <w:rPr>
          <w:spacing w:val="-1"/>
        </w:rPr>
        <w:t xml:space="preserve"> </w:t>
      </w:r>
      <w:r>
        <w:t>E</w:t>
      </w:r>
      <w:r>
        <w:rPr>
          <w:spacing w:val="-4"/>
        </w:rPr>
        <w:t xml:space="preserve"> </w:t>
      </w:r>
      <w:r>
        <w:t>CRITÉRIOS</w:t>
      </w:r>
      <w:r>
        <w:rPr>
          <w:spacing w:val="-4"/>
        </w:rPr>
        <w:t xml:space="preserve"> </w:t>
      </w:r>
      <w:r>
        <w:t>DE</w:t>
      </w:r>
      <w:r>
        <w:rPr>
          <w:spacing w:val="-2"/>
        </w:rPr>
        <w:t xml:space="preserve"> </w:t>
      </w:r>
      <w:r>
        <w:t>MEDIÇÃO</w:t>
      </w:r>
    </w:p>
    <w:p>
      <w:pPr>
        <w:pStyle w:val="3"/>
        <w:ind w:left="0"/>
        <w:jc w:val="left"/>
        <w:rPr>
          <w:rFonts w:ascii="Arial"/>
          <w:b/>
          <w:sz w:val="22"/>
        </w:rPr>
      </w:pPr>
    </w:p>
    <w:p>
      <w:pPr>
        <w:pStyle w:val="8"/>
        <w:numPr>
          <w:ilvl w:val="0"/>
          <w:numId w:val="4"/>
        </w:numPr>
        <w:tabs>
          <w:tab w:val="left" w:pos="387"/>
        </w:tabs>
        <w:spacing w:before="0" w:after="0" w:line="240" w:lineRule="auto"/>
        <w:ind w:left="386" w:right="0" w:hanging="267"/>
        <w:jc w:val="both"/>
        <w:rPr>
          <w:rFonts w:ascii="Arial"/>
          <w:b/>
          <w:sz w:val="26"/>
        </w:rPr>
      </w:pPr>
      <w:r>
        <w:rPr>
          <w:rFonts w:hint="default" w:ascii="Arial" w:hAnsi="Arial"/>
          <w:b/>
          <w:sz w:val="24"/>
          <w:lang w:val="pt-BR"/>
        </w:rPr>
        <w:t>TERRAPLANAGEM</w:t>
      </w:r>
    </w:p>
    <w:p>
      <w:pPr>
        <w:pStyle w:val="3"/>
        <w:ind w:left="0"/>
        <w:jc w:val="left"/>
        <w:rPr>
          <w:rFonts w:ascii="Arial"/>
          <w:b/>
          <w:sz w:val="22"/>
        </w:rPr>
      </w:pPr>
    </w:p>
    <w:p>
      <w:pPr>
        <w:pStyle w:val="2"/>
        <w:numPr>
          <w:ilvl w:val="1"/>
          <w:numId w:val="4"/>
        </w:numPr>
        <w:tabs>
          <w:tab w:val="left" w:pos="521"/>
        </w:tabs>
        <w:spacing w:before="0" w:after="0" w:line="360" w:lineRule="auto"/>
        <w:ind w:left="520" w:right="0" w:hanging="401"/>
        <w:jc w:val="both"/>
        <w:rPr>
          <w:rFonts w:hint="default" w:ascii="Arial" w:hAnsi="Arial" w:cs="Arial"/>
          <w:i w:val="0"/>
          <w:iCs w:val="0"/>
          <w:sz w:val="24"/>
          <w:szCs w:val="24"/>
        </w:rPr>
      </w:pPr>
      <w:r>
        <w:rPr>
          <w:rFonts w:hint="default" w:ascii="Arial" w:hAnsi="Arial" w:cs="Arial"/>
          <w:i w:val="0"/>
          <w:iCs w:val="0"/>
          <w:sz w:val="24"/>
          <w:szCs w:val="24"/>
          <w:lang w:val="pt-BR"/>
        </w:rPr>
        <w:t>Escavação e carga de material de 1ª categoria com escavadeira.</w:t>
      </w:r>
    </w:p>
    <w:p>
      <w:pPr>
        <w:pStyle w:val="3"/>
        <w:spacing w:before="1" w:line="360" w:lineRule="auto"/>
        <w:ind w:right="179"/>
        <w:jc w:val="both"/>
        <w:rPr>
          <w:rFonts w:hint="default" w:ascii="Arial" w:hAnsi="Arial" w:cs="Arial"/>
          <w:i w:val="0"/>
          <w:iCs w:val="0"/>
          <w:sz w:val="24"/>
          <w:szCs w:val="24"/>
        </w:rPr>
      </w:pPr>
      <w:r>
        <w:rPr>
          <w:rFonts w:hint="default" w:ascii="Arial" w:hAnsi="Arial" w:cs="Arial"/>
          <w:i w:val="0"/>
          <w:iCs w:val="0"/>
          <w:sz w:val="24"/>
          <w:szCs w:val="24"/>
        </w:rPr>
        <w:t>Conteúdo do Serviço: Cortes</w:t>
      </w:r>
      <w:r>
        <w:rPr>
          <w:rFonts w:hint="default" w:ascii="Arial" w:hAnsi="Arial" w:cs="Arial"/>
          <w:i w:val="0"/>
          <w:iCs w:val="0"/>
          <w:spacing w:val="1"/>
          <w:sz w:val="24"/>
          <w:szCs w:val="24"/>
        </w:rPr>
        <w:t xml:space="preserve"> </w:t>
      </w:r>
      <w:r>
        <w:rPr>
          <w:rFonts w:hint="default" w:ascii="Arial" w:hAnsi="Arial" w:cs="Arial"/>
          <w:i w:val="0"/>
          <w:iCs w:val="0"/>
          <w:sz w:val="24"/>
          <w:szCs w:val="24"/>
        </w:rPr>
        <w:t>são</w:t>
      </w:r>
      <w:r>
        <w:rPr>
          <w:rFonts w:hint="default" w:ascii="Arial" w:hAnsi="Arial" w:cs="Arial"/>
          <w:i w:val="0"/>
          <w:iCs w:val="0"/>
          <w:spacing w:val="1"/>
          <w:sz w:val="24"/>
          <w:szCs w:val="24"/>
        </w:rPr>
        <w:t xml:space="preserve"> </w:t>
      </w:r>
      <w:r>
        <w:rPr>
          <w:rFonts w:hint="default" w:ascii="Arial" w:hAnsi="Arial" w:cs="Arial"/>
          <w:i w:val="0"/>
          <w:iCs w:val="0"/>
          <w:sz w:val="24"/>
          <w:szCs w:val="24"/>
        </w:rPr>
        <w:t>segmentos</w:t>
      </w:r>
      <w:r>
        <w:rPr>
          <w:rFonts w:hint="default" w:ascii="Arial" w:hAnsi="Arial" w:cs="Arial"/>
          <w:i w:val="0"/>
          <w:iCs w:val="0"/>
          <w:spacing w:val="1"/>
          <w:sz w:val="24"/>
          <w:szCs w:val="24"/>
        </w:rPr>
        <w:t xml:space="preserve"> </w:t>
      </w:r>
      <w:r>
        <w:rPr>
          <w:rFonts w:hint="default" w:ascii="Arial" w:hAnsi="Arial" w:cs="Arial"/>
          <w:i w:val="0"/>
          <w:iCs w:val="0"/>
          <w:sz w:val="24"/>
          <w:szCs w:val="24"/>
        </w:rPr>
        <w:t>cuja</w:t>
      </w:r>
      <w:r>
        <w:rPr>
          <w:rFonts w:hint="default" w:ascii="Arial" w:hAnsi="Arial" w:cs="Arial"/>
          <w:i w:val="0"/>
          <w:iCs w:val="0"/>
          <w:spacing w:val="1"/>
          <w:sz w:val="24"/>
          <w:szCs w:val="24"/>
        </w:rPr>
        <w:t xml:space="preserve"> </w:t>
      </w:r>
      <w:r>
        <w:rPr>
          <w:rFonts w:hint="default" w:ascii="Arial" w:hAnsi="Arial" w:cs="Arial"/>
          <w:i w:val="0"/>
          <w:iCs w:val="0"/>
          <w:sz w:val="24"/>
          <w:szCs w:val="24"/>
        </w:rPr>
        <w:t>implantação</w:t>
      </w:r>
      <w:r>
        <w:rPr>
          <w:rFonts w:hint="default" w:ascii="Arial" w:hAnsi="Arial" w:cs="Arial"/>
          <w:i w:val="0"/>
          <w:iCs w:val="0"/>
          <w:spacing w:val="1"/>
          <w:sz w:val="24"/>
          <w:szCs w:val="24"/>
        </w:rPr>
        <w:t xml:space="preserve"> </w:t>
      </w:r>
      <w:r>
        <w:rPr>
          <w:rFonts w:hint="default" w:ascii="Arial" w:hAnsi="Arial" w:cs="Arial"/>
          <w:i w:val="0"/>
          <w:iCs w:val="0"/>
          <w:sz w:val="24"/>
          <w:szCs w:val="24"/>
        </w:rPr>
        <w:t>requer</w:t>
      </w:r>
      <w:r>
        <w:rPr>
          <w:rFonts w:hint="default" w:ascii="Arial" w:hAnsi="Arial" w:cs="Arial"/>
          <w:i w:val="0"/>
          <w:iCs w:val="0"/>
          <w:spacing w:val="1"/>
          <w:sz w:val="24"/>
          <w:szCs w:val="24"/>
        </w:rPr>
        <w:t xml:space="preserve"> </w:t>
      </w:r>
      <w:r>
        <w:rPr>
          <w:rFonts w:hint="default" w:ascii="Arial" w:hAnsi="Arial" w:cs="Arial"/>
          <w:i w:val="0"/>
          <w:iCs w:val="0"/>
          <w:sz w:val="24"/>
          <w:szCs w:val="24"/>
        </w:rPr>
        <w:t>escavação do terreno natural, ao longo do eixo e no interior dos limites das</w:t>
      </w:r>
      <w:r>
        <w:rPr>
          <w:rFonts w:hint="default" w:ascii="Arial" w:hAnsi="Arial" w:cs="Arial"/>
          <w:i w:val="0"/>
          <w:iCs w:val="0"/>
          <w:spacing w:val="1"/>
          <w:sz w:val="24"/>
          <w:szCs w:val="24"/>
        </w:rPr>
        <w:t xml:space="preserve"> </w:t>
      </w:r>
      <w:r>
        <w:rPr>
          <w:rFonts w:hint="default" w:ascii="Arial" w:hAnsi="Arial" w:cs="Arial"/>
          <w:i w:val="0"/>
          <w:iCs w:val="0"/>
          <w:sz w:val="24"/>
          <w:szCs w:val="24"/>
        </w:rPr>
        <w:t>seções do projeto, que definem o corpo estradal. Estes materiais deverão ser</w:t>
      </w:r>
      <w:r>
        <w:rPr>
          <w:rFonts w:hint="default" w:ascii="Arial" w:hAnsi="Arial" w:cs="Arial"/>
          <w:i w:val="0"/>
          <w:iCs w:val="0"/>
          <w:spacing w:val="1"/>
          <w:sz w:val="24"/>
          <w:szCs w:val="24"/>
        </w:rPr>
        <w:t xml:space="preserve"> </w:t>
      </w:r>
      <w:r>
        <w:rPr>
          <w:rFonts w:hint="default" w:ascii="Arial" w:hAnsi="Arial" w:cs="Arial"/>
          <w:i w:val="0"/>
          <w:iCs w:val="0"/>
          <w:sz w:val="24"/>
          <w:szCs w:val="24"/>
        </w:rPr>
        <w:t>carregados, transportados e descarregados em local de aterro sinalizados em</w:t>
      </w:r>
      <w:r>
        <w:rPr>
          <w:rFonts w:hint="default" w:ascii="Arial" w:hAnsi="Arial" w:cs="Arial"/>
          <w:i w:val="0"/>
          <w:iCs w:val="0"/>
          <w:spacing w:val="-64"/>
          <w:sz w:val="24"/>
          <w:szCs w:val="24"/>
        </w:rPr>
        <w:t xml:space="preserve"> </w:t>
      </w:r>
      <w:r>
        <w:rPr>
          <w:rFonts w:hint="default" w:ascii="Arial" w:hAnsi="Arial" w:cs="Arial"/>
          <w:i w:val="0"/>
          <w:iCs w:val="0"/>
          <w:sz w:val="24"/>
          <w:szCs w:val="24"/>
        </w:rPr>
        <w:t>projeto.</w:t>
      </w:r>
    </w:p>
    <w:p>
      <w:pPr>
        <w:pStyle w:val="3"/>
        <w:spacing w:line="360" w:lineRule="auto"/>
        <w:ind w:right="180"/>
        <w:jc w:val="both"/>
        <w:rPr>
          <w:rFonts w:hint="default" w:ascii="Arial" w:hAnsi="Arial" w:cs="Arial"/>
          <w:i w:val="0"/>
          <w:iCs w:val="0"/>
          <w:sz w:val="24"/>
          <w:szCs w:val="24"/>
        </w:rPr>
      </w:pPr>
      <w:r>
        <w:rPr>
          <w:rFonts w:hint="default" w:ascii="Arial" w:hAnsi="Arial" w:cs="Arial"/>
          <w:i w:val="0"/>
          <w:iCs w:val="0"/>
          <w:sz w:val="24"/>
          <w:szCs w:val="24"/>
        </w:rPr>
        <w:t>Serão</w:t>
      </w:r>
      <w:r>
        <w:rPr>
          <w:rFonts w:hint="default" w:ascii="Arial" w:hAnsi="Arial" w:cs="Arial"/>
          <w:i w:val="0"/>
          <w:iCs w:val="0"/>
          <w:spacing w:val="-6"/>
          <w:sz w:val="24"/>
          <w:szCs w:val="24"/>
        </w:rPr>
        <w:t xml:space="preserve"> </w:t>
      </w:r>
      <w:r>
        <w:rPr>
          <w:rFonts w:hint="default" w:ascii="Arial" w:hAnsi="Arial" w:cs="Arial"/>
          <w:i w:val="0"/>
          <w:iCs w:val="0"/>
          <w:sz w:val="24"/>
          <w:szCs w:val="24"/>
        </w:rPr>
        <w:t>empregados</w:t>
      </w:r>
      <w:r>
        <w:rPr>
          <w:rFonts w:hint="default" w:ascii="Arial" w:hAnsi="Arial" w:cs="Arial"/>
          <w:i w:val="0"/>
          <w:iCs w:val="0"/>
          <w:spacing w:val="-6"/>
          <w:sz w:val="24"/>
          <w:szCs w:val="24"/>
        </w:rPr>
        <w:t xml:space="preserve"> </w:t>
      </w:r>
      <w:r>
        <w:rPr>
          <w:rFonts w:hint="default" w:ascii="Arial" w:hAnsi="Arial" w:cs="Arial"/>
          <w:i w:val="0"/>
          <w:iCs w:val="0"/>
          <w:sz w:val="24"/>
          <w:szCs w:val="24"/>
        </w:rPr>
        <w:t>tratores</w:t>
      </w:r>
      <w:r>
        <w:rPr>
          <w:rFonts w:hint="default" w:ascii="Arial" w:hAnsi="Arial" w:cs="Arial"/>
          <w:i w:val="0"/>
          <w:iCs w:val="0"/>
          <w:spacing w:val="-9"/>
          <w:sz w:val="24"/>
          <w:szCs w:val="24"/>
        </w:rPr>
        <w:t xml:space="preserve"> </w:t>
      </w:r>
      <w:r>
        <w:rPr>
          <w:rFonts w:hint="default" w:ascii="Arial" w:hAnsi="Arial" w:cs="Arial"/>
          <w:i w:val="0"/>
          <w:iCs w:val="0"/>
          <w:sz w:val="24"/>
          <w:szCs w:val="24"/>
        </w:rPr>
        <w:t>equipados</w:t>
      </w:r>
      <w:r>
        <w:rPr>
          <w:rFonts w:hint="default" w:ascii="Arial" w:hAnsi="Arial" w:cs="Arial"/>
          <w:i w:val="0"/>
          <w:iCs w:val="0"/>
          <w:spacing w:val="-6"/>
          <w:sz w:val="24"/>
          <w:szCs w:val="24"/>
        </w:rPr>
        <w:t xml:space="preserve"> </w:t>
      </w:r>
      <w:r>
        <w:rPr>
          <w:rFonts w:hint="default" w:ascii="Arial" w:hAnsi="Arial" w:cs="Arial"/>
          <w:i w:val="0"/>
          <w:iCs w:val="0"/>
          <w:sz w:val="24"/>
          <w:szCs w:val="24"/>
        </w:rPr>
        <w:t>com</w:t>
      </w:r>
      <w:r>
        <w:rPr>
          <w:rFonts w:hint="default" w:ascii="Arial" w:hAnsi="Arial" w:cs="Arial"/>
          <w:i w:val="0"/>
          <w:iCs w:val="0"/>
          <w:spacing w:val="-7"/>
          <w:sz w:val="24"/>
          <w:szCs w:val="24"/>
        </w:rPr>
        <w:t xml:space="preserve"> </w:t>
      </w:r>
      <w:r>
        <w:rPr>
          <w:rFonts w:hint="default" w:ascii="Arial" w:hAnsi="Arial" w:cs="Arial"/>
          <w:i w:val="0"/>
          <w:iCs w:val="0"/>
          <w:sz w:val="24"/>
          <w:szCs w:val="24"/>
        </w:rPr>
        <w:t>lâminas,</w:t>
      </w:r>
      <w:r>
        <w:rPr>
          <w:rFonts w:hint="default" w:ascii="Arial" w:hAnsi="Arial" w:cs="Arial"/>
          <w:i w:val="0"/>
          <w:iCs w:val="0"/>
          <w:spacing w:val="-8"/>
          <w:sz w:val="24"/>
          <w:szCs w:val="24"/>
        </w:rPr>
        <w:t xml:space="preserve"> </w:t>
      </w:r>
      <w:r>
        <w:rPr>
          <w:rFonts w:hint="default" w:ascii="Arial" w:hAnsi="Arial" w:cs="Arial"/>
          <w:i w:val="0"/>
          <w:iCs w:val="0"/>
          <w:sz w:val="24"/>
          <w:szCs w:val="24"/>
        </w:rPr>
        <w:t>carregadoras</w:t>
      </w:r>
      <w:r>
        <w:rPr>
          <w:rFonts w:hint="default" w:ascii="Arial" w:hAnsi="Arial" w:cs="Arial"/>
          <w:i w:val="0"/>
          <w:iCs w:val="0"/>
          <w:spacing w:val="-9"/>
          <w:sz w:val="24"/>
          <w:szCs w:val="24"/>
        </w:rPr>
        <w:t xml:space="preserve"> </w:t>
      </w:r>
      <w:r>
        <w:rPr>
          <w:rFonts w:hint="default" w:ascii="Arial" w:hAnsi="Arial" w:cs="Arial"/>
          <w:i w:val="0"/>
          <w:iCs w:val="0"/>
          <w:sz w:val="24"/>
          <w:szCs w:val="24"/>
        </w:rPr>
        <w:t>conjugadas</w:t>
      </w:r>
      <w:r>
        <w:rPr>
          <w:rFonts w:hint="default" w:ascii="Arial" w:hAnsi="Arial" w:cs="Arial"/>
          <w:i w:val="0"/>
          <w:iCs w:val="0"/>
          <w:spacing w:val="-64"/>
          <w:sz w:val="24"/>
          <w:szCs w:val="24"/>
        </w:rPr>
        <w:t xml:space="preserve"> </w:t>
      </w:r>
      <w:r>
        <w:rPr>
          <w:rFonts w:hint="default" w:ascii="Arial" w:hAnsi="Arial" w:cs="Arial"/>
          <w:i w:val="0"/>
          <w:iCs w:val="0"/>
          <w:sz w:val="24"/>
          <w:szCs w:val="24"/>
        </w:rPr>
        <w:t>com outros equipamentos,escavadeira hidráulica.</w:t>
      </w:r>
      <w:r>
        <w:rPr>
          <w:rFonts w:hint="default" w:ascii="Arial" w:hAnsi="Arial" w:cs="Arial"/>
          <w:i w:val="0"/>
          <w:iCs w:val="0"/>
          <w:spacing w:val="1"/>
          <w:sz w:val="24"/>
          <w:szCs w:val="24"/>
        </w:rPr>
        <w:t xml:space="preserve"> </w:t>
      </w:r>
      <w:r>
        <w:rPr>
          <w:rFonts w:hint="default" w:ascii="Arial" w:hAnsi="Arial" w:cs="Arial"/>
          <w:i w:val="0"/>
          <w:iCs w:val="0"/>
          <w:sz w:val="24"/>
          <w:szCs w:val="24"/>
        </w:rPr>
        <w:t>A</w:t>
      </w:r>
      <w:r>
        <w:rPr>
          <w:rFonts w:hint="default" w:ascii="Arial" w:hAnsi="Arial" w:cs="Arial"/>
          <w:i w:val="0"/>
          <w:iCs w:val="0"/>
          <w:spacing w:val="1"/>
          <w:sz w:val="24"/>
          <w:szCs w:val="24"/>
        </w:rPr>
        <w:t xml:space="preserve"> </w:t>
      </w:r>
      <w:r>
        <w:rPr>
          <w:rFonts w:hint="default" w:ascii="Arial" w:hAnsi="Arial" w:cs="Arial"/>
          <w:i w:val="0"/>
          <w:iCs w:val="0"/>
          <w:sz w:val="24"/>
          <w:szCs w:val="24"/>
        </w:rPr>
        <w:t>operação</w:t>
      </w:r>
      <w:r>
        <w:rPr>
          <w:rFonts w:hint="default" w:ascii="Arial" w:hAnsi="Arial" w:cs="Arial"/>
          <w:i w:val="0"/>
          <w:iCs w:val="0"/>
          <w:spacing w:val="1"/>
          <w:sz w:val="24"/>
          <w:szCs w:val="24"/>
        </w:rPr>
        <w:t xml:space="preserve"> </w:t>
      </w:r>
      <w:r>
        <w:rPr>
          <w:rFonts w:hint="default" w:ascii="Arial" w:hAnsi="Arial" w:cs="Arial"/>
          <w:i w:val="0"/>
          <w:iCs w:val="0"/>
          <w:sz w:val="24"/>
          <w:szCs w:val="24"/>
        </w:rPr>
        <w:t>incluirá,</w:t>
      </w:r>
      <w:r>
        <w:rPr>
          <w:rFonts w:hint="default" w:ascii="Arial" w:hAnsi="Arial" w:cs="Arial"/>
          <w:i w:val="0"/>
          <w:iCs w:val="0"/>
          <w:spacing w:val="1"/>
          <w:sz w:val="24"/>
          <w:szCs w:val="24"/>
        </w:rPr>
        <w:t xml:space="preserve"> </w:t>
      </w:r>
      <w:r>
        <w:rPr>
          <w:rFonts w:hint="default" w:ascii="Arial" w:hAnsi="Arial" w:cs="Arial"/>
          <w:i w:val="0"/>
          <w:iCs w:val="0"/>
          <w:sz w:val="24"/>
          <w:szCs w:val="24"/>
        </w:rPr>
        <w:t>complementarmente,</w:t>
      </w:r>
      <w:r>
        <w:rPr>
          <w:rFonts w:hint="default" w:ascii="Arial" w:hAnsi="Arial" w:cs="Arial"/>
          <w:i w:val="0"/>
          <w:iCs w:val="0"/>
          <w:spacing w:val="1"/>
          <w:sz w:val="24"/>
          <w:szCs w:val="24"/>
        </w:rPr>
        <w:t xml:space="preserve"> </w:t>
      </w:r>
      <w:r>
        <w:rPr>
          <w:rFonts w:hint="default" w:ascii="Arial" w:hAnsi="Arial" w:cs="Arial"/>
          <w:i w:val="0"/>
          <w:iCs w:val="0"/>
          <w:sz w:val="24"/>
          <w:szCs w:val="24"/>
        </w:rPr>
        <w:t>a</w:t>
      </w:r>
      <w:r>
        <w:rPr>
          <w:rFonts w:hint="default" w:ascii="Arial" w:hAnsi="Arial" w:cs="Arial"/>
          <w:i w:val="0"/>
          <w:iCs w:val="0"/>
          <w:spacing w:val="1"/>
          <w:sz w:val="24"/>
          <w:szCs w:val="24"/>
        </w:rPr>
        <w:t xml:space="preserve"> </w:t>
      </w:r>
      <w:r>
        <w:rPr>
          <w:rFonts w:hint="default" w:ascii="Arial" w:hAnsi="Arial" w:cs="Arial"/>
          <w:i w:val="0"/>
          <w:iCs w:val="0"/>
          <w:sz w:val="24"/>
          <w:szCs w:val="24"/>
        </w:rPr>
        <w:t>utilização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1"/>
          <w:sz w:val="24"/>
          <w:szCs w:val="24"/>
        </w:rPr>
        <w:t xml:space="preserve"> </w:t>
      </w:r>
      <w:r>
        <w:rPr>
          <w:rFonts w:hint="default" w:ascii="Arial" w:hAnsi="Arial" w:cs="Arial"/>
          <w:i w:val="0"/>
          <w:iCs w:val="0"/>
          <w:sz w:val="24"/>
          <w:szCs w:val="24"/>
        </w:rPr>
        <w:t>tratores</w:t>
      </w:r>
      <w:r>
        <w:rPr>
          <w:rFonts w:hint="default" w:ascii="Arial" w:hAnsi="Arial" w:cs="Arial"/>
          <w:i w:val="0"/>
          <w:iCs w:val="0"/>
          <w:spacing w:val="1"/>
          <w:sz w:val="24"/>
          <w:szCs w:val="24"/>
        </w:rPr>
        <w:t xml:space="preserve"> </w:t>
      </w:r>
      <w:r>
        <w:rPr>
          <w:rFonts w:hint="default" w:ascii="Arial" w:hAnsi="Arial" w:cs="Arial"/>
          <w:i w:val="0"/>
          <w:iCs w:val="0"/>
          <w:sz w:val="24"/>
          <w:szCs w:val="24"/>
        </w:rPr>
        <w:t>e</w:t>
      </w:r>
      <w:r>
        <w:rPr>
          <w:rFonts w:hint="default" w:ascii="Arial" w:hAnsi="Arial" w:cs="Arial"/>
          <w:i w:val="0"/>
          <w:iCs w:val="0"/>
          <w:spacing w:val="1"/>
          <w:sz w:val="24"/>
          <w:szCs w:val="24"/>
        </w:rPr>
        <w:t xml:space="preserve"> </w:t>
      </w:r>
      <w:r>
        <w:rPr>
          <w:rFonts w:hint="default" w:ascii="Arial" w:hAnsi="Arial" w:cs="Arial"/>
          <w:i w:val="0"/>
          <w:iCs w:val="0"/>
          <w:sz w:val="24"/>
          <w:szCs w:val="24"/>
        </w:rPr>
        <w:t>moto</w:t>
      </w:r>
      <w:r>
        <w:rPr>
          <w:rFonts w:hint="default" w:ascii="Arial" w:hAnsi="Arial" w:cs="Arial"/>
          <w:i w:val="0"/>
          <w:iCs w:val="0"/>
          <w:spacing w:val="-64"/>
          <w:sz w:val="24"/>
          <w:szCs w:val="24"/>
        </w:rPr>
        <w:t xml:space="preserve"> </w:t>
      </w:r>
      <w:r>
        <w:rPr>
          <w:rFonts w:hint="default" w:ascii="Arial" w:hAnsi="Arial" w:cs="Arial"/>
          <w:i w:val="0"/>
          <w:iCs w:val="0"/>
          <w:sz w:val="24"/>
          <w:szCs w:val="24"/>
        </w:rPr>
        <w:t>niveladoras,</w:t>
      </w:r>
      <w:r>
        <w:rPr>
          <w:rFonts w:hint="default" w:ascii="Arial" w:hAnsi="Arial" w:cs="Arial"/>
          <w:i w:val="0"/>
          <w:iCs w:val="0"/>
          <w:spacing w:val="-4"/>
          <w:sz w:val="24"/>
          <w:szCs w:val="24"/>
        </w:rPr>
        <w:t xml:space="preserve"> </w:t>
      </w:r>
      <w:r>
        <w:rPr>
          <w:rFonts w:hint="default" w:ascii="Arial" w:hAnsi="Arial" w:cs="Arial"/>
          <w:i w:val="0"/>
          <w:iCs w:val="0"/>
          <w:sz w:val="24"/>
          <w:szCs w:val="24"/>
        </w:rPr>
        <w:t>para escarificação,</w:t>
      </w:r>
      <w:r>
        <w:rPr>
          <w:rFonts w:hint="default" w:ascii="Arial" w:hAnsi="Arial" w:cs="Arial"/>
          <w:i w:val="0"/>
          <w:iCs w:val="0"/>
          <w:spacing w:val="-1"/>
          <w:sz w:val="24"/>
          <w:szCs w:val="24"/>
        </w:rPr>
        <w:t xml:space="preserve"> </w:t>
      </w:r>
      <w:r>
        <w:rPr>
          <w:rFonts w:hint="default" w:ascii="Arial" w:hAnsi="Arial" w:cs="Arial"/>
          <w:i w:val="0"/>
          <w:iCs w:val="0"/>
          <w:sz w:val="24"/>
          <w:szCs w:val="24"/>
        </w:rPr>
        <w:t>manutenção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2"/>
          <w:sz w:val="24"/>
          <w:szCs w:val="24"/>
        </w:rPr>
        <w:t xml:space="preserve"> </w:t>
      </w:r>
      <w:r>
        <w:rPr>
          <w:rFonts w:hint="default" w:ascii="Arial" w:hAnsi="Arial" w:cs="Arial"/>
          <w:i w:val="0"/>
          <w:iCs w:val="0"/>
          <w:sz w:val="24"/>
          <w:szCs w:val="24"/>
        </w:rPr>
        <w:t>caminhos</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2"/>
          <w:sz w:val="24"/>
          <w:szCs w:val="24"/>
        </w:rPr>
        <w:t xml:space="preserve"> </w:t>
      </w:r>
      <w:r>
        <w:rPr>
          <w:rFonts w:hint="default" w:ascii="Arial" w:hAnsi="Arial" w:cs="Arial"/>
          <w:i w:val="0"/>
          <w:iCs w:val="0"/>
          <w:sz w:val="24"/>
          <w:szCs w:val="24"/>
        </w:rPr>
        <w:t>serviço.</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cúbico</w:t>
      </w:r>
      <w:r>
        <w:rPr>
          <w:rFonts w:hint="default" w:ascii="Arial" w:hAnsi="Arial" w:cs="Arial"/>
          <w:i w:val="0"/>
          <w:iCs w:val="0"/>
          <w:spacing w:val="-2"/>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³</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escavado.</w:t>
      </w:r>
    </w:p>
    <w:p>
      <w:pPr>
        <w:spacing w:before="0" w:line="360" w:lineRule="auto"/>
        <w:ind w:left="120" w:right="0" w:firstLine="0"/>
        <w:jc w:val="both"/>
        <w:rPr>
          <w:rFonts w:hint="default" w:ascii="Arial" w:hAnsi="Arial" w:cs="Arial"/>
          <w:i w:val="0"/>
          <w:iCs w:val="0"/>
          <w:sz w:val="24"/>
          <w:szCs w:val="24"/>
          <w:lang w:val="pt-BR"/>
        </w:rPr>
      </w:pPr>
    </w:p>
    <w:p>
      <w:pPr>
        <w:numPr>
          <w:ilvl w:val="2"/>
          <w:numId w:val="5"/>
        </w:numPr>
        <w:spacing w:before="0" w:line="360" w:lineRule="auto"/>
        <w:ind w:left="120" w:right="0" w:firstLine="0"/>
        <w:jc w:val="both"/>
        <w:rPr>
          <w:rFonts w:hint="default" w:ascii="Arial" w:hAnsi="Arial" w:cs="Arial"/>
          <w:b/>
          <w:bCs/>
          <w:i w:val="0"/>
          <w:iCs w:val="0"/>
          <w:sz w:val="24"/>
          <w:szCs w:val="24"/>
          <w:lang w:val="pt-BR"/>
        </w:rPr>
      </w:pPr>
      <w:r>
        <w:rPr>
          <w:rFonts w:hint="default" w:ascii="Arial" w:hAnsi="Arial" w:cs="Arial"/>
          <w:b/>
          <w:bCs/>
          <w:i w:val="0"/>
          <w:iCs w:val="0"/>
          <w:sz w:val="24"/>
          <w:szCs w:val="24"/>
          <w:highlight w:val="none"/>
          <w:lang w:val="pt-BR"/>
        </w:rPr>
        <w:t xml:space="preserve">Transp. local de material - (0,646XP + 0,673XR + 2,693) - XR - 5km </w:t>
      </w:r>
      <w:r>
        <w:rPr>
          <w:rFonts w:hint="default" w:ascii="Arial" w:hAnsi="Arial" w:cs="Arial"/>
          <w:b/>
          <w:bCs/>
          <w:i w:val="0"/>
          <w:iCs w:val="0"/>
          <w:sz w:val="24"/>
          <w:szCs w:val="24"/>
          <w:lang w:val="pt-BR"/>
        </w:rPr>
        <w:t xml:space="preserve"> </w:t>
      </w:r>
    </w:p>
    <w:p>
      <w:pPr>
        <w:spacing w:before="0" w:line="360" w:lineRule="auto"/>
        <w:ind w:left="120" w:right="0" w:firstLine="0"/>
        <w:jc w:val="both"/>
        <w:rPr>
          <w:rFonts w:hint="default" w:ascii="Arial" w:hAnsi="Arial" w:cs="Arial"/>
          <w:i w:val="0"/>
          <w:iCs w:val="0"/>
          <w:sz w:val="24"/>
          <w:szCs w:val="24"/>
          <w:lang w:val="pt-BR"/>
        </w:rPr>
      </w:pPr>
      <w:r>
        <w:rPr>
          <w:rFonts w:hint="default" w:ascii="Arial" w:hAnsi="Arial" w:cs="Arial"/>
          <w:i w:val="0"/>
          <w:iCs w:val="0"/>
          <w:sz w:val="24"/>
          <w:szCs w:val="24"/>
        </w:rPr>
        <w:t xml:space="preserve">Conteúdo do Serviço: </w:t>
      </w:r>
      <w:r>
        <w:rPr>
          <w:rFonts w:hint="default" w:ascii="Arial" w:hAnsi="Arial" w:cs="Arial"/>
          <w:i w:val="0"/>
          <w:iCs w:val="0"/>
          <w:sz w:val="24"/>
          <w:szCs w:val="24"/>
          <w:lang w:val="pt-BR"/>
        </w:rPr>
        <w:t>A Contratada irá prover caminhões basculante para fim de transporte do material escavado.</w:t>
      </w:r>
    </w:p>
    <w:p>
      <w:pPr>
        <w:spacing w:before="0" w:line="360" w:lineRule="auto"/>
        <w:ind w:left="120" w:right="0" w:firstLine="0"/>
        <w:jc w:val="both"/>
        <w:rPr>
          <w:rFonts w:hint="default" w:ascii="Arial" w:hAnsi="Arial" w:cs="Arial"/>
          <w:b/>
          <w:bCs/>
          <w:i w:val="0"/>
          <w:iCs w:val="0"/>
          <w:sz w:val="24"/>
          <w:szCs w:val="24"/>
          <w:lang w:val="pt-BR"/>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lang w:val="pt-BR"/>
        </w:rPr>
        <w:t>tonelada</w:t>
      </w:r>
      <w:r>
        <w:rPr>
          <w:rFonts w:hint="default" w:ascii="Arial" w:hAnsi="Arial" w:cs="Arial"/>
          <w:i w:val="0"/>
          <w:iCs w:val="0"/>
          <w:spacing w:val="-2"/>
          <w:sz w:val="24"/>
          <w:szCs w:val="24"/>
        </w:rPr>
        <w:t xml:space="preserve"> </w:t>
      </w:r>
      <w:r>
        <w:rPr>
          <w:rFonts w:hint="default" w:ascii="Arial" w:hAnsi="Arial" w:cs="Arial"/>
          <w:i w:val="0"/>
          <w:iCs w:val="0"/>
          <w:sz w:val="24"/>
          <w:szCs w:val="24"/>
        </w:rPr>
        <w:t>(</w:t>
      </w:r>
      <w:r>
        <w:rPr>
          <w:rFonts w:hint="default" w:ascii="Arial" w:hAnsi="Arial" w:cs="Arial"/>
          <w:i w:val="0"/>
          <w:iCs w:val="0"/>
          <w:sz w:val="24"/>
          <w:szCs w:val="24"/>
          <w:lang w:val="pt-BR"/>
        </w:rPr>
        <w:t>t</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lang w:val="pt-BR"/>
        </w:rPr>
        <w:t>transportada</w:t>
      </w:r>
      <w:r>
        <w:rPr>
          <w:rFonts w:hint="default" w:ascii="Arial" w:hAnsi="Arial" w:cs="Arial"/>
          <w:i w:val="0"/>
          <w:iCs w:val="0"/>
          <w:sz w:val="24"/>
          <w:szCs w:val="24"/>
        </w:rPr>
        <w:t>.</w:t>
      </w:r>
    </w:p>
    <w:p>
      <w:pPr>
        <w:pStyle w:val="3"/>
        <w:spacing w:line="360" w:lineRule="auto"/>
        <w:ind w:left="0" w:leftChars="0" w:firstLine="0" w:firstLineChars="0"/>
        <w:jc w:val="both"/>
        <w:rPr>
          <w:rFonts w:hint="default" w:ascii="Arial" w:hAnsi="Arial" w:cs="Arial"/>
          <w:i w:val="0"/>
          <w:iCs w:val="0"/>
          <w:sz w:val="24"/>
          <w:szCs w:val="24"/>
          <w:lang w:val="pt-BR"/>
        </w:rPr>
      </w:pPr>
    </w:p>
    <w:p>
      <w:pPr>
        <w:pStyle w:val="3"/>
        <w:spacing w:line="360" w:lineRule="auto"/>
        <w:ind w:left="0" w:leftChars="0" w:firstLine="120" w:firstLineChars="50"/>
        <w:jc w:val="both"/>
        <w:rPr>
          <w:rFonts w:hint="default" w:ascii="Arial" w:hAnsi="Arial" w:cs="Arial"/>
          <w:b/>
          <w:bCs/>
          <w:i w:val="0"/>
          <w:iCs w:val="0"/>
          <w:sz w:val="24"/>
          <w:szCs w:val="24"/>
          <w:lang w:val="pt-BR"/>
        </w:rPr>
      </w:pPr>
      <w:r>
        <w:rPr>
          <w:rFonts w:hint="default" w:ascii="Arial" w:hAnsi="Arial" w:cs="Arial"/>
          <w:b/>
          <w:bCs/>
          <w:i w:val="0"/>
          <w:iCs w:val="0"/>
          <w:sz w:val="24"/>
          <w:szCs w:val="24"/>
          <w:lang w:val="pt-BR"/>
        </w:rPr>
        <w:t xml:space="preserve">1.2 </w:t>
      </w:r>
      <w:r>
        <w:rPr>
          <w:rFonts w:hint="default" w:ascii="Arial" w:hAnsi="Arial" w:eastAsia="Arial MT" w:cs="Arial"/>
          <w:b/>
          <w:bCs/>
          <w:i w:val="0"/>
          <w:iCs w:val="0"/>
          <w:sz w:val="24"/>
          <w:szCs w:val="24"/>
          <w:lang w:val="pt-BR" w:eastAsia="en-US" w:bidi="ar-SA"/>
        </w:rPr>
        <w:t>Espalhamento/regularização/compactação de material em bota fora</w:t>
      </w:r>
      <w:r>
        <w:rPr>
          <w:rFonts w:hint="default" w:ascii="Arial" w:hAnsi="Arial" w:cs="Arial"/>
          <w:b/>
          <w:bCs/>
          <w:i w:val="0"/>
          <w:iCs w:val="0"/>
          <w:sz w:val="24"/>
          <w:szCs w:val="24"/>
          <w:lang w:val="pt-BR" w:eastAsia="en-US" w:bidi="ar-SA"/>
        </w:rPr>
        <w:t>.</w:t>
      </w:r>
    </w:p>
    <w:p>
      <w:pPr>
        <w:spacing w:before="0" w:line="360" w:lineRule="auto"/>
        <w:ind w:left="120" w:right="0" w:firstLine="0"/>
        <w:jc w:val="both"/>
        <w:rPr>
          <w:rFonts w:hint="default" w:ascii="Arial" w:hAnsi="Arial" w:cs="Arial"/>
          <w:i w:val="0"/>
          <w:iCs w:val="0"/>
          <w:sz w:val="24"/>
          <w:szCs w:val="24"/>
          <w:lang w:val="pt-BR"/>
        </w:rPr>
      </w:pPr>
      <w:r>
        <w:rPr>
          <w:rFonts w:hint="default" w:ascii="Arial" w:hAnsi="Arial" w:cs="Arial"/>
          <w:i w:val="0"/>
          <w:iCs w:val="0"/>
          <w:sz w:val="24"/>
          <w:szCs w:val="24"/>
        </w:rPr>
        <w:t>Conteúdo do Serviço:</w:t>
      </w:r>
      <w:r>
        <w:rPr>
          <w:rFonts w:hint="default" w:ascii="Arial" w:hAnsi="Arial" w:cs="Arial"/>
          <w:i w:val="0"/>
          <w:iCs w:val="0"/>
          <w:sz w:val="24"/>
          <w:szCs w:val="24"/>
          <w:lang w:val="pt-BR"/>
        </w:rPr>
        <w:t xml:space="preserve"> A contratada deverá dar destino apropriado ao material retirado do local de obra assim reagularizando e compactando este.</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cúbico</w:t>
      </w:r>
      <w:r>
        <w:rPr>
          <w:rFonts w:hint="default" w:ascii="Arial" w:hAnsi="Arial" w:cs="Arial"/>
          <w:i w:val="0"/>
          <w:iCs w:val="0"/>
          <w:spacing w:val="-2"/>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³</w:t>
      </w:r>
      <w:r>
        <w:rPr>
          <w:rFonts w:hint="default" w:ascii="Arial" w:hAnsi="Arial" w:cs="Arial"/>
          <w:i w:val="0"/>
          <w:iCs w:val="0"/>
          <w:sz w:val="24"/>
          <w:szCs w:val="24"/>
        </w:rPr>
        <w:t>).</w:t>
      </w:r>
    </w:p>
    <w:p>
      <w:pPr>
        <w:pStyle w:val="3"/>
        <w:spacing w:line="360" w:lineRule="auto"/>
        <w:ind w:left="0"/>
        <w:jc w:val="both"/>
        <w:rPr>
          <w:rFonts w:hint="default" w:ascii="Arial" w:hAnsi="Arial" w:eastAsia="Arial MT" w:cs="Arial"/>
          <w:b/>
          <w:bCs/>
          <w:i w:val="0"/>
          <w:iCs w:val="0"/>
          <w:sz w:val="24"/>
          <w:szCs w:val="24"/>
          <w:lang w:val="pt-BR" w:eastAsia="en-US" w:bidi="ar-SA"/>
        </w:rPr>
      </w:pPr>
    </w:p>
    <w:p>
      <w:pPr>
        <w:pStyle w:val="3"/>
        <w:spacing w:line="360" w:lineRule="auto"/>
        <w:ind w:left="0" w:firstLine="120" w:firstLineChars="50"/>
        <w:jc w:val="both"/>
        <w:rPr>
          <w:rFonts w:hint="default" w:ascii="Arial" w:hAnsi="Arial" w:cs="Arial"/>
          <w:b/>
          <w:bCs/>
          <w:i w:val="0"/>
          <w:iCs w:val="0"/>
          <w:sz w:val="24"/>
          <w:szCs w:val="24"/>
          <w:lang w:val="pt-BR"/>
        </w:rPr>
      </w:pPr>
      <w:r>
        <w:rPr>
          <w:rFonts w:hint="default" w:ascii="Arial" w:hAnsi="Arial" w:eastAsia="Arial MT" w:cs="Arial"/>
          <w:b/>
          <w:bCs/>
          <w:i w:val="0"/>
          <w:iCs w:val="0"/>
          <w:sz w:val="24"/>
          <w:szCs w:val="24"/>
          <w:lang w:val="pt-BR" w:eastAsia="en-US" w:bidi="ar-SA"/>
        </w:rPr>
        <w:t>1.</w:t>
      </w:r>
      <w:r>
        <w:rPr>
          <w:rFonts w:hint="default" w:ascii="Arial" w:hAnsi="Arial" w:cs="Arial"/>
          <w:b/>
          <w:bCs/>
          <w:i w:val="0"/>
          <w:iCs w:val="0"/>
          <w:sz w:val="24"/>
          <w:szCs w:val="24"/>
          <w:lang w:val="pt-BR" w:eastAsia="en-US" w:bidi="ar-SA"/>
        </w:rPr>
        <w:t>3</w:t>
      </w:r>
      <w:r>
        <w:rPr>
          <w:rFonts w:hint="default" w:ascii="Arial" w:hAnsi="Arial" w:eastAsia="Arial MT" w:cs="Arial"/>
          <w:b/>
          <w:bCs/>
          <w:i w:val="0"/>
          <w:iCs w:val="0"/>
          <w:sz w:val="24"/>
          <w:szCs w:val="24"/>
          <w:lang w:val="pt-BR" w:eastAsia="en-US" w:bidi="ar-SA"/>
        </w:rPr>
        <w:t xml:space="preserve"> </w:t>
      </w:r>
      <w:r>
        <w:rPr>
          <w:rFonts w:hint="default" w:ascii="Arial" w:hAnsi="Arial" w:eastAsia="Arial MT" w:cs="Arial"/>
          <w:b/>
          <w:bCs/>
          <w:i w:val="0"/>
          <w:iCs w:val="0"/>
          <w:sz w:val="24"/>
          <w:szCs w:val="24"/>
          <w:lang w:val="pt-BR" w:eastAsia="en-US"/>
        </w:rPr>
        <w:t>Desmatamento, destocamento e limpeza</w:t>
      </w:r>
      <w:r>
        <w:rPr>
          <w:rFonts w:hint="default" w:ascii="Arial" w:hAnsi="Arial" w:cs="Arial"/>
          <w:b/>
          <w:bCs/>
          <w:i w:val="0"/>
          <w:iCs w:val="0"/>
          <w:sz w:val="24"/>
          <w:szCs w:val="24"/>
          <w:lang w:val="pt-BR" w:eastAsia="en-US" w:bidi="ar-SA"/>
        </w:rPr>
        <w:t>.</w:t>
      </w:r>
    </w:p>
    <w:p>
      <w:pPr>
        <w:spacing w:before="0" w:line="360" w:lineRule="auto"/>
        <w:ind w:left="120" w:right="0" w:firstLine="0"/>
        <w:jc w:val="both"/>
        <w:rPr>
          <w:rFonts w:hint="default" w:ascii="Arial" w:hAnsi="Arial" w:cs="Arial"/>
          <w:i w:val="0"/>
          <w:iCs w:val="0"/>
          <w:sz w:val="24"/>
          <w:szCs w:val="24"/>
          <w:lang w:val="pt-BR"/>
        </w:rPr>
      </w:pPr>
      <w:r>
        <w:rPr>
          <w:rFonts w:hint="default" w:ascii="Arial" w:hAnsi="Arial" w:cs="Arial"/>
          <w:i w:val="0"/>
          <w:iCs w:val="0"/>
          <w:sz w:val="24"/>
          <w:szCs w:val="24"/>
        </w:rPr>
        <w:t>Conteúdo do Serviço:</w:t>
      </w:r>
      <w:r>
        <w:rPr>
          <w:rFonts w:hint="default" w:ascii="Arial" w:hAnsi="Arial" w:cs="Arial"/>
          <w:i w:val="0"/>
          <w:iCs w:val="0"/>
          <w:sz w:val="24"/>
          <w:szCs w:val="24"/>
          <w:lang w:val="pt-BR"/>
        </w:rPr>
        <w:t xml:space="preserve"> A contratada deverá fazer a limpeza total da vegetação onde nescessária.</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cúbico</w:t>
      </w:r>
      <w:r>
        <w:rPr>
          <w:rFonts w:hint="default" w:ascii="Arial" w:hAnsi="Arial" w:cs="Arial"/>
          <w:i w:val="0"/>
          <w:iCs w:val="0"/>
          <w:spacing w:val="-2"/>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³</w:t>
      </w:r>
      <w:r>
        <w:rPr>
          <w:rFonts w:hint="default" w:ascii="Arial" w:hAnsi="Arial" w:cs="Arial"/>
          <w:i w:val="0"/>
          <w:iCs w:val="0"/>
          <w:sz w:val="24"/>
          <w:szCs w:val="24"/>
        </w:rPr>
        <w:t>).</w:t>
      </w:r>
    </w:p>
    <w:p>
      <w:pPr>
        <w:spacing w:before="0" w:line="360" w:lineRule="auto"/>
        <w:ind w:left="120" w:right="0" w:firstLine="0"/>
        <w:jc w:val="both"/>
        <w:rPr>
          <w:rFonts w:hint="default" w:ascii="Arial" w:hAnsi="Arial" w:cs="Arial"/>
          <w:i w:val="0"/>
          <w:iCs w:val="0"/>
          <w:sz w:val="24"/>
          <w:szCs w:val="24"/>
        </w:rPr>
      </w:pPr>
    </w:p>
    <w:p>
      <w:pPr>
        <w:pStyle w:val="3"/>
        <w:spacing w:line="360" w:lineRule="auto"/>
        <w:ind w:left="0"/>
        <w:jc w:val="both"/>
        <w:rPr>
          <w:rFonts w:hint="default" w:ascii="Arial" w:hAnsi="Arial" w:cs="Arial"/>
          <w:b/>
          <w:bCs/>
          <w:i w:val="0"/>
          <w:iCs w:val="0"/>
          <w:sz w:val="24"/>
          <w:szCs w:val="24"/>
          <w:lang w:val="pt-BR"/>
        </w:rPr>
      </w:pPr>
      <w:r>
        <w:rPr>
          <w:rFonts w:hint="default" w:ascii="Arial" w:hAnsi="Arial" w:cs="Arial"/>
          <w:b/>
          <w:bCs/>
          <w:i w:val="0"/>
          <w:iCs w:val="0"/>
          <w:sz w:val="24"/>
          <w:szCs w:val="24"/>
          <w:lang w:val="pt-BR"/>
        </w:rPr>
        <w:t xml:space="preserve"> </w:t>
      </w:r>
      <w:r>
        <w:rPr>
          <w:rFonts w:hint="default" w:ascii="Arial" w:hAnsi="Arial" w:cs="Arial"/>
          <w:b/>
          <w:bCs/>
          <w:i w:val="0"/>
          <w:iCs w:val="0"/>
          <w:sz w:val="24"/>
          <w:szCs w:val="24"/>
          <w:lang w:val="pt-BR" w:eastAsia="en-US"/>
        </w:rPr>
        <w:t>1.4 Conformação de taludes de corte.</w:t>
      </w:r>
    </w:p>
    <w:p>
      <w:pPr>
        <w:spacing w:before="0" w:line="360" w:lineRule="auto"/>
        <w:ind w:left="120" w:right="0" w:firstLine="0"/>
        <w:jc w:val="both"/>
        <w:rPr>
          <w:rFonts w:hint="default" w:ascii="Arial" w:hAnsi="Arial" w:cs="Arial"/>
          <w:i w:val="0"/>
          <w:iCs w:val="0"/>
          <w:sz w:val="24"/>
          <w:szCs w:val="24"/>
          <w:lang w:val="pt-BR"/>
        </w:rPr>
      </w:pPr>
      <w:r>
        <w:rPr>
          <w:rFonts w:hint="default" w:ascii="Arial" w:hAnsi="Arial" w:cs="Arial"/>
          <w:i w:val="0"/>
          <w:iCs w:val="0"/>
          <w:sz w:val="24"/>
          <w:szCs w:val="24"/>
        </w:rPr>
        <w:t>Conteúdo do Serviço:</w:t>
      </w:r>
      <w:r>
        <w:rPr>
          <w:rFonts w:hint="default" w:ascii="Arial" w:hAnsi="Arial" w:cs="Arial"/>
          <w:i w:val="0"/>
          <w:iCs w:val="0"/>
          <w:sz w:val="24"/>
          <w:szCs w:val="24"/>
          <w:lang w:val="pt-BR"/>
        </w:rPr>
        <w:t xml:space="preserve"> A contratada deverá fazer a conformação de taludes de corte.</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cúbico</w:t>
      </w:r>
      <w:r>
        <w:rPr>
          <w:rFonts w:hint="default" w:ascii="Arial" w:hAnsi="Arial" w:cs="Arial"/>
          <w:i w:val="0"/>
          <w:iCs w:val="0"/>
          <w:spacing w:val="-2"/>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³</w:t>
      </w:r>
      <w:r>
        <w:rPr>
          <w:rFonts w:hint="default" w:ascii="Arial" w:hAnsi="Arial" w:cs="Arial"/>
          <w:i w:val="0"/>
          <w:iCs w:val="0"/>
          <w:sz w:val="24"/>
          <w:szCs w:val="24"/>
        </w:rPr>
        <w:t>).</w:t>
      </w:r>
    </w:p>
    <w:p>
      <w:pPr>
        <w:spacing w:before="0" w:line="360" w:lineRule="auto"/>
        <w:ind w:left="120" w:right="0" w:firstLine="0"/>
        <w:jc w:val="both"/>
        <w:rPr>
          <w:rFonts w:hint="default" w:ascii="Arial" w:hAnsi="Arial" w:cs="Arial"/>
          <w:i w:val="0"/>
          <w:iCs w:val="0"/>
          <w:sz w:val="24"/>
          <w:szCs w:val="24"/>
        </w:rPr>
      </w:pPr>
    </w:p>
    <w:p>
      <w:pPr>
        <w:spacing w:before="0" w:line="360" w:lineRule="auto"/>
        <w:ind w:left="120" w:right="0" w:firstLine="0"/>
        <w:jc w:val="both"/>
        <w:rPr>
          <w:rFonts w:hint="default" w:ascii="Arial" w:hAnsi="Arial" w:cs="Arial"/>
          <w:b/>
          <w:bCs/>
          <w:i w:val="0"/>
          <w:iCs w:val="0"/>
          <w:sz w:val="24"/>
          <w:szCs w:val="24"/>
          <w:lang w:val="pt-BR"/>
        </w:rPr>
      </w:pPr>
      <w:r>
        <w:rPr>
          <w:rFonts w:hint="default" w:ascii="Arial" w:hAnsi="Arial" w:cs="Arial"/>
          <w:b/>
          <w:bCs/>
          <w:i w:val="0"/>
          <w:iCs w:val="0"/>
          <w:sz w:val="24"/>
          <w:szCs w:val="24"/>
          <w:lang w:val="pt-BR"/>
        </w:rPr>
        <w:t>1.5 Transp. local de material - (0,703XP + 0,733XR + 2,933) - XR - 5km  (referente aos itens 1.3 e 1.4)</w:t>
      </w:r>
    </w:p>
    <w:p>
      <w:pPr>
        <w:spacing w:before="0" w:line="360" w:lineRule="auto"/>
        <w:ind w:left="120" w:right="0" w:firstLine="0"/>
        <w:jc w:val="both"/>
        <w:rPr>
          <w:rFonts w:hint="default" w:ascii="Arial" w:hAnsi="Arial" w:cs="Arial"/>
          <w:i w:val="0"/>
          <w:iCs w:val="0"/>
          <w:sz w:val="24"/>
          <w:szCs w:val="24"/>
          <w:lang w:val="pt-BR"/>
        </w:rPr>
      </w:pPr>
      <w:r>
        <w:rPr>
          <w:rFonts w:hint="default" w:ascii="Arial" w:hAnsi="Arial" w:cs="Arial"/>
          <w:i w:val="0"/>
          <w:iCs w:val="0"/>
          <w:sz w:val="24"/>
          <w:szCs w:val="24"/>
        </w:rPr>
        <w:t xml:space="preserve">Conteúdo do Serviço: </w:t>
      </w:r>
      <w:r>
        <w:rPr>
          <w:rFonts w:hint="default" w:ascii="Arial" w:hAnsi="Arial" w:cs="Arial"/>
          <w:i w:val="0"/>
          <w:iCs w:val="0"/>
          <w:sz w:val="24"/>
          <w:szCs w:val="24"/>
          <w:lang w:val="pt-BR"/>
        </w:rPr>
        <w:t>A Contratada irá prover caminhões basculante para fim de transporte do material escavado.</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lang w:val="pt-BR"/>
        </w:rPr>
        <w:t>tonelada</w:t>
      </w:r>
      <w:r>
        <w:rPr>
          <w:rFonts w:hint="default" w:ascii="Arial" w:hAnsi="Arial" w:cs="Arial"/>
          <w:i w:val="0"/>
          <w:iCs w:val="0"/>
          <w:spacing w:val="-2"/>
          <w:sz w:val="24"/>
          <w:szCs w:val="24"/>
        </w:rPr>
        <w:t xml:space="preserve"> </w:t>
      </w:r>
      <w:r>
        <w:rPr>
          <w:rFonts w:hint="default" w:ascii="Arial" w:hAnsi="Arial" w:cs="Arial"/>
          <w:i w:val="0"/>
          <w:iCs w:val="0"/>
          <w:sz w:val="24"/>
          <w:szCs w:val="24"/>
        </w:rPr>
        <w:t>(</w:t>
      </w:r>
      <w:r>
        <w:rPr>
          <w:rFonts w:hint="default" w:ascii="Arial" w:hAnsi="Arial" w:cs="Arial"/>
          <w:i w:val="0"/>
          <w:iCs w:val="0"/>
          <w:sz w:val="24"/>
          <w:szCs w:val="24"/>
          <w:lang w:val="pt-BR"/>
        </w:rPr>
        <w:t>t</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lang w:val="pt-BR"/>
        </w:rPr>
        <w:t>transportada</w:t>
      </w:r>
      <w:r>
        <w:rPr>
          <w:rFonts w:hint="default" w:ascii="Arial" w:hAnsi="Arial" w:cs="Arial"/>
          <w:i w:val="0"/>
          <w:iCs w:val="0"/>
          <w:sz w:val="24"/>
          <w:szCs w:val="24"/>
        </w:rPr>
        <w:t>.</w:t>
      </w:r>
    </w:p>
    <w:p>
      <w:pPr>
        <w:spacing w:before="0" w:line="360" w:lineRule="auto"/>
        <w:ind w:left="120" w:right="0" w:firstLine="0"/>
        <w:jc w:val="both"/>
        <w:rPr>
          <w:rFonts w:hint="default" w:ascii="Arial" w:hAnsi="Arial" w:cs="Arial"/>
          <w:i w:val="0"/>
          <w:iCs w:val="0"/>
          <w:sz w:val="24"/>
          <w:szCs w:val="24"/>
        </w:rPr>
      </w:pPr>
    </w:p>
    <w:p>
      <w:pPr>
        <w:pStyle w:val="3"/>
        <w:ind w:left="0"/>
        <w:jc w:val="left"/>
        <w:rPr>
          <w:rFonts w:hint="default"/>
          <w:b/>
          <w:bCs/>
          <w:sz w:val="26"/>
          <w:lang w:val="pt-BR"/>
        </w:rPr>
      </w:pPr>
      <w:r>
        <w:rPr>
          <w:rFonts w:hint="default"/>
          <w:b/>
          <w:bCs/>
          <w:sz w:val="26"/>
          <w:lang w:val="pt-BR"/>
        </w:rPr>
        <w:t xml:space="preserve"> </w:t>
      </w:r>
    </w:p>
    <w:p>
      <w:pPr>
        <w:spacing w:before="0"/>
        <w:ind w:left="120" w:right="0" w:firstLine="0"/>
        <w:jc w:val="both"/>
        <w:rPr>
          <w:rFonts w:hint="default"/>
          <w:sz w:val="24"/>
          <w:lang w:val="pt-BR"/>
        </w:rPr>
      </w:pPr>
    </w:p>
    <w:p>
      <w:pPr>
        <w:numPr>
          <w:ilvl w:val="0"/>
          <w:numId w:val="4"/>
        </w:numPr>
        <w:spacing w:before="0" w:line="360" w:lineRule="auto"/>
        <w:ind w:left="386" w:leftChars="0" w:right="0" w:rightChars="0" w:hanging="267" w:firstLineChars="0"/>
        <w:jc w:val="both"/>
        <w:rPr>
          <w:rFonts w:hint="default" w:ascii="Arial" w:hAnsi="Arial" w:cs="Arial"/>
          <w:sz w:val="24"/>
          <w:szCs w:val="24"/>
        </w:rPr>
      </w:pPr>
      <w:r>
        <w:rPr>
          <w:rFonts w:hint="default" w:ascii="Arial" w:hAnsi="Arial" w:cs="Arial"/>
          <w:b/>
          <w:bCs/>
          <w:sz w:val="24"/>
          <w:szCs w:val="24"/>
          <w:lang w:val="pt-BR"/>
        </w:rPr>
        <w:t>DRENAGEM</w:t>
      </w:r>
    </w:p>
    <w:p>
      <w:pPr>
        <w:widowControl w:val="0"/>
        <w:numPr>
          <w:ilvl w:val="0"/>
          <w:numId w:val="0"/>
        </w:numPr>
        <w:autoSpaceDE w:val="0"/>
        <w:autoSpaceDN w:val="0"/>
        <w:spacing w:before="0" w:after="0" w:line="360" w:lineRule="auto"/>
        <w:ind w:right="0" w:rightChars="0"/>
        <w:jc w:val="both"/>
        <w:rPr>
          <w:rFonts w:hint="default" w:ascii="Arial" w:hAnsi="Arial" w:cs="Arial"/>
          <w:sz w:val="24"/>
          <w:szCs w:val="24"/>
        </w:rPr>
      </w:pPr>
    </w:p>
    <w:p>
      <w:pPr>
        <w:pStyle w:val="2"/>
        <w:numPr>
          <w:ilvl w:val="1"/>
          <w:numId w:val="4"/>
        </w:numPr>
        <w:tabs>
          <w:tab w:val="left" w:pos="540"/>
        </w:tabs>
        <w:spacing w:before="0" w:after="0" w:line="360" w:lineRule="auto"/>
        <w:ind w:left="120" w:right="174" w:firstLine="0"/>
        <w:jc w:val="both"/>
        <w:rPr>
          <w:rFonts w:hint="default" w:ascii="Arial" w:hAnsi="Arial" w:eastAsia="Arial" w:cs="Arial"/>
          <w:i w:val="0"/>
          <w:iCs w:val="0"/>
          <w:sz w:val="24"/>
          <w:szCs w:val="24"/>
        </w:rPr>
      </w:pPr>
      <w:r>
        <w:rPr>
          <w:rFonts w:hint="default" w:ascii="Arial" w:hAnsi="Arial" w:eastAsia="Arial" w:cs="Arial"/>
          <w:i w:val="0"/>
          <w:iCs w:val="0"/>
          <w:sz w:val="24"/>
          <w:szCs w:val="24"/>
          <w:lang w:val="pt-BR"/>
        </w:rPr>
        <w:t xml:space="preserve">Meio-fio pré-moldado em concreto, </w:t>
      </w:r>
      <w:r>
        <w:rPr>
          <w:rFonts w:hint="default" w:ascii="Arial" w:hAnsi="Arial" w:cs="Arial"/>
          <w:i w:val="0"/>
          <w:iCs w:val="0"/>
          <w:sz w:val="24"/>
          <w:szCs w:val="24"/>
          <w:lang w:val="pt-BR"/>
        </w:rPr>
        <w:t>ex</w:t>
      </w:r>
      <w:r>
        <w:rPr>
          <w:rFonts w:hint="default" w:ascii="Arial" w:hAnsi="Arial" w:eastAsia="Arial" w:cs="Arial"/>
          <w:i w:val="0"/>
          <w:iCs w:val="0"/>
          <w:sz w:val="24"/>
          <w:szCs w:val="24"/>
          <w:lang w:val="pt-BR"/>
        </w:rPr>
        <w:t xml:space="preserve">clusive caiação e transporte do meio-fio. </w:t>
      </w:r>
    </w:p>
    <w:p>
      <w:pPr>
        <w:numPr>
          <w:ilvl w:val="0"/>
          <w:numId w:val="0"/>
        </w:numPr>
        <w:spacing w:before="0" w:line="360" w:lineRule="auto"/>
        <w:ind w:left="119" w:leftChars="0" w:right="0" w:rightChars="0"/>
        <w:jc w:val="both"/>
        <w:rPr>
          <w:rFonts w:hint="default" w:ascii="Arial" w:hAnsi="Arial" w:cs="Arial"/>
          <w:i w:val="0"/>
          <w:iCs w:val="0"/>
          <w:sz w:val="24"/>
          <w:szCs w:val="24"/>
        </w:rPr>
      </w:pPr>
      <w:r>
        <w:rPr>
          <w:rFonts w:hint="default" w:ascii="Arial" w:hAnsi="Arial" w:cs="Arial"/>
          <w:i w:val="0"/>
          <w:iCs w:val="0"/>
          <w:sz w:val="24"/>
          <w:szCs w:val="24"/>
        </w:rPr>
        <w:t>Para</w:t>
      </w:r>
      <w:r>
        <w:rPr>
          <w:rFonts w:hint="default" w:ascii="Arial" w:hAnsi="Arial" w:cs="Arial"/>
          <w:i w:val="0"/>
          <w:iCs w:val="0"/>
          <w:spacing w:val="20"/>
          <w:sz w:val="24"/>
          <w:szCs w:val="24"/>
        </w:rPr>
        <w:t xml:space="preserve"> </w:t>
      </w:r>
      <w:r>
        <w:rPr>
          <w:rFonts w:hint="default" w:ascii="Arial" w:hAnsi="Arial" w:cs="Arial"/>
          <w:i w:val="0"/>
          <w:iCs w:val="0"/>
          <w:sz w:val="24"/>
          <w:szCs w:val="24"/>
        </w:rPr>
        <w:t>assentamento</w:t>
      </w:r>
      <w:r>
        <w:rPr>
          <w:rFonts w:hint="default" w:ascii="Arial" w:hAnsi="Arial" w:cs="Arial"/>
          <w:i w:val="0"/>
          <w:iCs w:val="0"/>
          <w:spacing w:val="21"/>
          <w:sz w:val="24"/>
          <w:szCs w:val="24"/>
        </w:rPr>
        <w:t xml:space="preserve"> </w:t>
      </w:r>
      <w:r>
        <w:rPr>
          <w:rFonts w:hint="default" w:ascii="Arial" w:hAnsi="Arial" w:cs="Arial"/>
          <w:i w:val="0"/>
          <w:iCs w:val="0"/>
          <w:sz w:val="24"/>
          <w:szCs w:val="24"/>
        </w:rPr>
        <w:t>dos</w:t>
      </w:r>
      <w:r>
        <w:rPr>
          <w:rFonts w:hint="default" w:ascii="Arial" w:hAnsi="Arial" w:cs="Arial"/>
          <w:i w:val="0"/>
          <w:iCs w:val="0"/>
          <w:spacing w:val="22"/>
          <w:sz w:val="24"/>
          <w:szCs w:val="24"/>
        </w:rPr>
        <w:t xml:space="preserve"> </w:t>
      </w:r>
      <w:r>
        <w:rPr>
          <w:rFonts w:hint="default" w:ascii="Arial" w:hAnsi="Arial" w:cs="Arial"/>
          <w:i w:val="0"/>
          <w:iCs w:val="0"/>
          <w:sz w:val="24"/>
          <w:szCs w:val="24"/>
        </w:rPr>
        <w:t>meios-fios,</w:t>
      </w:r>
      <w:r>
        <w:rPr>
          <w:rFonts w:hint="default" w:ascii="Arial" w:hAnsi="Arial" w:cs="Arial"/>
          <w:i w:val="0"/>
          <w:iCs w:val="0"/>
          <w:spacing w:val="20"/>
          <w:sz w:val="24"/>
          <w:szCs w:val="24"/>
        </w:rPr>
        <w:t xml:space="preserve"> </w:t>
      </w:r>
      <w:r>
        <w:rPr>
          <w:rFonts w:hint="default" w:ascii="Arial" w:hAnsi="Arial" w:cs="Arial"/>
          <w:i w:val="0"/>
          <w:iCs w:val="0"/>
          <w:sz w:val="24"/>
          <w:szCs w:val="24"/>
        </w:rPr>
        <w:t>deverá</w:t>
      </w:r>
      <w:r>
        <w:rPr>
          <w:rFonts w:hint="default" w:ascii="Arial" w:hAnsi="Arial" w:cs="Arial"/>
          <w:i w:val="0"/>
          <w:iCs w:val="0"/>
          <w:spacing w:val="23"/>
          <w:sz w:val="24"/>
          <w:szCs w:val="24"/>
        </w:rPr>
        <w:t xml:space="preserve"> </w:t>
      </w:r>
      <w:r>
        <w:rPr>
          <w:rFonts w:hint="default" w:ascii="Arial" w:hAnsi="Arial" w:cs="Arial"/>
          <w:i w:val="0"/>
          <w:iCs w:val="0"/>
          <w:sz w:val="24"/>
          <w:szCs w:val="24"/>
        </w:rPr>
        <w:t>ser</w:t>
      </w:r>
      <w:r>
        <w:rPr>
          <w:rFonts w:hint="default" w:ascii="Arial" w:hAnsi="Arial" w:cs="Arial"/>
          <w:i w:val="0"/>
          <w:iCs w:val="0"/>
          <w:spacing w:val="21"/>
          <w:sz w:val="24"/>
          <w:szCs w:val="24"/>
        </w:rPr>
        <w:t xml:space="preserve"> </w:t>
      </w:r>
      <w:r>
        <w:rPr>
          <w:rFonts w:hint="default" w:ascii="Arial" w:hAnsi="Arial" w:cs="Arial"/>
          <w:i w:val="0"/>
          <w:iCs w:val="0"/>
          <w:sz w:val="24"/>
          <w:szCs w:val="24"/>
        </w:rPr>
        <w:t>aberta</w:t>
      </w:r>
      <w:r>
        <w:rPr>
          <w:rFonts w:hint="default" w:ascii="Arial" w:hAnsi="Arial" w:cs="Arial"/>
          <w:i w:val="0"/>
          <w:iCs w:val="0"/>
          <w:spacing w:val="21"/>
          <w:sz w:val="24"/>
          <w:szCs w:val="24"/>
        </w:rPr>
        <w:t xml:space="preserve"> </w:t>
      </w:r>
      <w:r>
        <w:rPr>
          <w:rFonts w:hint="default" w:ascii="Arial" w:hAnsi="Arial" w:cs="Arial"/>
          <w:i w:val="0"/>
          <w:iCs w:val="0"/>
          <w:sz w:val="24"/>
          <w:szCs w:val="24"/>
        </w:rPr>
        <w:t>uma</w:t>
      </w:r>
      <w:r>
        <w:rPr>
          <w:rFonts w:hint="default" w:ascii="Arial" w:hAnsi="Arial" w:cs="Arial"/>
          <w:i w:val="0"/>
          <w:iCs w:val="0"/>
          <w:spacing w:val="23"/>
          <w:sz w:val="24"/>
          <w:szCs w:val="24"/>
        </w:rPr>
        <w:t xml:space="preserve"> </w:t>
      </w:r>
      <w:r>
        <w:rPr>
          <w:rFonts w:hint="default" w:ascii="Arial" w:hAnsi="Arial" w:cs="Arial"/>
          <w:i w:val="0"/>
          <w:iCs w:val="0"/>
          <w:sz w:val="24"/>
          <w:szCs w:val="24"/>
        </w:rPr>
        <w:t>vala</w:t>
      </w:r>
      <w:r>
        <w:rPr>
          <w:rFonts w:hint="default" w:ascii="Arial" w:hAnsi="Arial" w:cs="Arial"/>
          <w:i w:val="0"/>
          <w:iCs w:val="0"/>
          <w:spacing w:val="23"/>
          <w:sz w:val="24"/>
          <w:szCs w:val="24"/>
        </w:rPr>
        <w:t xml:space="preserve"> </w:t>
      </w:r>
      <w:r>
        <w:rPr>
          <w:rFonts w:hint="default" w:ascii="Arial" w:hAnsi="Arial" w:cs="Arial"/>
          <w:i w:val="0"/>
          <w:iCs w:val="0"/>
          <w:sz w:val="24"/>
          <w:szCs w:val="24"/>
        </w:rPr>
        <w:t>ao</w:t>
      </w:r>
      <w:r>
        <w:rPr>
          <w:rFonts w:hint="default" w:ascii="Arial" w:hAnsi="Arial" w:cs="Arial"/>
          <w:i w:val="0"/>
          <w:iCs w:val="0"/>
          <w:spacing w:val="23"/>
          <w:sz w:val="24"/>
          <w:szCs w:val="24"/>
        </w:rPr>
        <w:t xml:space="preserve"> </w:t>
      </w:r>
      <w:r>
        <w:rPr>
          <w:rFonts w:hint="default" w:ascii="Arial" w:hAnsi="Arial" w:cs="Arial"/>
          <w:i w:val="0"/>
          <w:iCs w:val="0"/>
          <w:sz w:val="24"/>
          <w:szCs w:val="24"/>
        </w:rPr>
        <w:t>longo</w:t>
      </w:r>
      <w:r>
        <w:rPr>
          <w:rFonts w:hint="default" w:ascii="Arial" w:hAnsi="Arial" w:cs="Arial"/>
          <w:i w:val="0"/>
          <w:iCs w:val="0"/>
          <w:spacing w:val="23"/>
          <w:sz w:val="24"/>
          <w:szCs w:val="24"/>
        </w:rPr>
        <w:t xml:space="preserve"> </w:t>
      </w:r>
      <w:r>
        <w:rPr>
          <w:rFonts w:hint="default" w:ascii="Arial" w:hAnsi="Arial" w:cs="Arial"/>
          <w:i w:val="0"/>
          <w:iCs w:val="0"/>
          <w:sz w:val="24"/>
          <w:szCs w:val="24"/>
        </w:rPr>
        <w:t>do</w:t>
      </w:r>
      <w:r>
        <w:rPr>
          <w:rFonts w:hint="default" w:ascii="Arial" w:hAnsi="Arial" w:cs="Arial"/>
          <w:i w:val="0"/>
          <w:iCs w:val="0"/>
          <w:spacing w:val="1"/>
          <w:sz w:val="24"/>
          <w:szCs w:val="24"/>
        </w:rPr>
        <w:t xml:space="preserve"> </w:t>
      </w:r>
      <w:r>
        <w:rPr>
          <w:rFonts w:hint="default" w:ascii="Arial" w:hAnsi="Arial" w:cs="Arial"/>
          <w:i w:val="0"/>
          <w:iCs w:val="0"/>
          <w:sz w:val="24"/>
          <w:szCs w:val="24"/>
        </w:rPr>
        <w:t>bordo do sub-leito preparado, de acordo com o projeto, conforme alinhamento,</w:t>
      </w:r>
      <w:r>
        <w:rPr>
          <w:rFonts w:hint="default" w:ascii="Arial" w:hAnsi="Arial" w:cs="Arial"/>
          <w:i w:val="0"/>
          <w:iCs w:val="0"/>
          <w:spacing w:val="-64"/>
          <w:sz w:val="24"/>
          <w:szCs w:val="24"/>
        </w:rPr>
        <w:t xml:space="preserve"> </w:t>
      </w:r>
      <w:r>
        <w:rPr>
          <w:rFonts w:hint="default" w:ascii="Arial" w:hAnsi="Arial" w:cs="Arial"/>
          <w:i w:val="0"/>
          <w:iCs w:val="0"/>
          <w:sz w:val="24"/>
          <w:szCs w:val="24"/>
        </w:rPr>
        <w:t>perfil</w:t>
      </w:r>
      <w:r>
        <w:rPr>
          <w:rFonts w:hint="default" w:ascii="Arial" w:hAnsi="Arial" w:cs="Arial"/>
          <w:i w:val="0"/>
          <w:iCs w:val="0"/>
          <w:spacing w:val="4"/>
          <w:sz w:val="24"/>
          <w:szCs w:val="24"/>
        </w:rPr>
        <w:t xml:space="preserve"> </w:t>
      </w:r>
      <w:r>
        <w:rPr>
          <w:rFonts w:hint="default" w:ascii="Arial" w:hAnsi="Arial" w:cs="Arial"/>
          <w:i w:val="0"/>
          <w:iCs w:val="0"/>
          <w:sz w:val="24"/>
          <w:szCs w:val="24"/>
        </w:rPr>
        <w:t>e</w:t>
      </w:r>
      <w:r>
        <w:rPr>
          <w:rFonts w:hint="default" w:ascii="Arial" w:hAnsi="Arial" w:cs="Arial"/>
          <w:i w:val="0"/>
          <w:iCs w:val="0"/>
          <w:spacing w:val="9"/>
          <w:sz w:val="24"/>
          <w:szCs w:val="24"/>
        </w:rPr>
        <w:t xml:space="preserve"> </w:t>
      </w:r>
      <w:r>
        <w:rPr>
          <w:rFonts w:hint="default" w:ascii="Arial" w:hAnsi="Arial" w:cs="Arial"/>
          <w:i w:val="0"/>
          <w:iCs w:val="0"/>
          <w:sz w:val="24"/>
          <w:szCs w:val="24"/>
        </w:rPr>
        <w:t>dimensões</w:t>
      </w:r>
      <w:r>
        <w:rPr>
          <w:rFonts w:hint="default" w:ascii="Arial" w:hAnsi="Arial" w:cs="Arial"/>
          <w:i w:val="0"/>
          <w:iCs w:val="0"/>
          <w:spacing w:val="5"/>
          <w:sz w:val="24"/>
          <w:szCs w:val="24"/>
        </w:rPr>
        <w:t xml:space="preserve"> </w:t>
      </w:r>
      <w:r>
        <w:rPr>
          <w:rFonts w:hint="default" w:ascii="Arial" w:hAnsi="Arial" w:cs="Arial"/>
          <w:i w:val="0"/>
          <w:iCs w:val="0"/>
          <w:sz w:val="24"/>
          <w:szCs w:val="24"/>
        </w:rPr>
        <w:t>estabelecidas.</w:t>
      </w:r>
      <w:r>
        <w:rPr>
          <w:rFonts w:hint="default" w:ascii="Arial" w:hAnsi="Arial" w:cs="Arial"/>
          <w:i w:val="0"/>
          <w:iCs w:val="0"/>
          <w:spacing w:val="6"/>
          <w:sz w:val="24"/>
          <w:szCs w:val="24"/>
        </w:rPr>
        <w:t xml:space="preserve"> </w:t>
      </w:r>
      <w:r>
        <w:rPr>
          <w:rFonts w:hint="default" w:ascii="Arial" w:hAnsi="Arial" w:cs="Arial"/>
          <w:i w:val="0"/>
          <w:iCs w:val="0"/>
          <w:sz w:val="24"/>
          <w:szCs w:val="24"/>
        </w:rPr>
        <w:t>Uma</w:t>
      </w:r>
      <w:r>
        <w:rPr>
          <w:rFonts w:hint="default" w:ascii="Arial" w:hAnsi="Arial" w:cs="Arial"/>
          <w:i w:val="0"/>
          <w:iCs w:val="0"/>
          <w:spacing w:val="5"/>
          <w:sz w:val="24"/>
          <w:szCs w:val="24"/>
        </w:rPr>
        <w:t xml:space="preserve"> </w:t>
      </w:r>
      <w:r>
        <w:rPr>
          <w:rFonts w:hint="default" w:ascii="Arial" w:hAnsi="Arial" w:cs="Arial"/>
          <w:i w:val="0"/>
          <w:iCs w:val="0"/>
          <w:sz w:val="24"/>
          <w:szCs w:val="24"/>
        </w:rPr>
        <w:t>vez</w:t>
      </w:r>
      <w:r>
        <w:rPr>
          <w:rFonts w:hint="default" w:ascii="Arial" w:hAnsi="Arial" w:cs="Arial"/>
          <w:i w:val="0"/>
          <w:iCs w:val="0"/>
          <w:spacing w:val="10"/>
          <w:sz w:val="24"/>
          <w:szCs w:val="24"/>
        </w:rPr>
        <w:t xml:space="preserve"> </w:t>
      </w:r>
      <w:r>
        <w:rPr>
          <w:rFonts w:hint="default" w:ascii="Arial" w:hAnsi="Arial" w:cs="Arial"/>
          <w:i w:val="0"/>
          <w:iCs w:val="0"/>
          <w:sz w:val="24"/>
          <w:szCs w:val="24"/>
        </w:rPr>
        <w:t>concluída</w:t>
      </w:r>
      <w:r>
        <w:rPr>
          <w:rFonts w:hint="default" w:ascii="Arial" w:hAnsi="Arial" w:cs="Arial"/>
          <w:i w:val="0"/>
          <w:iCs w:val="0"/>
          <w:spacing w:val="6"/>
          <w:sz w:val="24"/>
          <w:szCs w:val="24"/>
        </w:rPr>
        <w:t xml:space="preserve"> </w:t>
      </w:r>
      <w:r>
        <w:rPr>
          <w:rFonts w:hint="default" w:ascii="Arial" w:hAnsi="Arial" w:cs="Arial"/>
          <w:i w:val="0"/>
          <w:iCs w:val="0"/>
          <w:sz w:val="24"/>
          <w:szCs w:val="24"/>
        </w:rPr>
        <w:t>a</w:t>
      </w:r>
      <w:r>
        <w:rPr>
          <w:rFonts w:hint="default" w:ascii="Arial" w:hAnsi="Arial" w:cs="Arial"/>
          <w:i w:val="0"/>
          <w:iCs w:val="0"/>
          <w:spacing w:val="6"/>
          <w:sz w:val="24"/>
          <w:szCs w:val="24"/>
        </w:rPr>
        <w:t xml:space="preserve"> </w:t>
      </w:r>
      <w:r>
        <w:rPr>
          <w:rFonts w:hint="default" w:ascii="Arial" w:hAnsi="Arial" w:cs="Arial"/>
          <w:i w:val="0"/>
          <w:iCs w:val="0"/>
          <w:sz w:val="24"/>
          <w:szCs w:val="24"/>
        </w:rPr>
        <w:t>escavação</w:t>
      </w:r>
      <w:r>
        <w:rPr>
          <w:rFonts w:hint="default" w:ascii="Arial" w:hAnsi="Arial" w:cs="Arial"/>
          <w:i w:val="0"/>
          <w:iCs w:val="0"/>
          <w:spacing w:val="8"/>
          <w:sz w:val="24"/>
          <w:szCs w:val="24"/>
        </w:rPr>
        <w:t xml:space="preserve"> </w:t>
      </w:r>
      <w:r>
        <w:rPr>
          <w:rFonts w:hint="default" w:ascii="Arial" w:hAnsi="Arial" w:cs="Arial"/>
          <w:i w:val="0"/>
          <w:iCs w:val="0"/>
          <w:sz w:val="24"/>
          <w:szCs w:val="24"/>
        </w:rPr>
        <w:t>da</w:t>
      </w:r>
      <w:r>
        <w:rPr>
          <w:rFonts w:hint="default" w:ascii="Arial" w:hAnsi="Arial" w:cs="Arial"/>
          <w:i w:val="0"/>
          <w:iCs w:val="0"/>
          <w:spacing w:val="6"/>
          <w:sz w:val="24"/>
          <w:szCs w:val="24"/>
        </w:rPr>
        <w:t xml:space="preserve"> </w:t>
      </w:r>
      <w:r>
        <w:rPr>
          <w:rFonts w:hint="default" w:ascii="Arial" w:hAnsi="Arial" w:cs="Arial"/>
          <w:i w:val="0"/>
          <w:iCs w:val="0"/>
          <w:sz w:val="24"/>
          <w:szCs w:val="24"/>
        </w:rPr>
        <w:t>vala.</w:t>
      </w:r>
      <w:r>
        <w:rPr>
          <w:rFonts w:hint="default" w:ascii="Arial" w:hAnsi="Arial" w:cs="Arial"/>
          <w:i w:val="0"/>
          <w:iCs w:val="0"/>
          <w:spacing w:val="8"/>
          <w:sz w:val="24"/>
          <w:szCs w:val="24"/>
        </w:rPr>
        <w:t xml:space="preserve"> </w:t>
      </w:r>
      <w:r>
        <w:rPr>
          <w:rFonts w:hint="default" w:ascii="Arial" w:hAnsi="Arial" w:cs="Arial"/>
          <w:i w:val="0"/>
          <w:iCs w:val="0"/>
          <w:sz w:val="24"/>
          <w:szCs w:val="24"/>
        </w:rPr>
        <w:t>O</w:t>
      </w:r>
      <w:r>
        <w:rPr>
          <w:rFonts w:hint="default" w:ascii="Arial" w:hAnsi="Arial" w:cs="Arial"/>
          <w:i w:val="0"/>
          <w:iCs w:val="0"/>
          <w:spacing w:val="1"/>
          <w:sz w:val="24"/>
          <w:szCs w:val="24"/>
        </w:rPr>
        <w:t xml:space="preserve"> </w:t>
      </w:r>
      <w:r>
        <w:rPr>
          <w:rFonts w:hint="default" w:ascii="Arial" w:hAnsi="Arial" w:cs="Arial"/>
          <w:i w:val="0"/>
          <w:iCs w:val="0"/>
          <w:sz w:val="24"/>
          <w:szCs w:val="24"/>
        </w:rPr>
        <w:t>fundo da mesma deverá ser regularizado e apiloado. Os recalques produzidos</w:t>
      </w:r>
      <w:r>
        <w:rPr>
          <w:rFonts w:hint="default" w:ascii="Arial" w:hAnsi="Arial" w:cs="Arial"/>
          <w:i w:val="0"/>
          <w:iCs w:val="0"/>
          <w:spacing w:val="1"/>
          <w:sz w:val="24"/>
          <w:szCs w:val="24"/>
        </w:rPr>
        <w:t xml:space="preserve"> </w:t>
      </w:r>
      <w:r>
        <w:rPr>
          <w:rFonts w:hint="default" w:ascii="Arial" w:hAnsi="Arial" w:cs="Arial"/>
          <w:i w:val="0"/>
          <w:iCs w:val="0"/>
          <w:sz w:val="24"/>
          <w:szCs w:val="24"/>
        </w:rPr>
        <w:t>pelo</w:t>
      </w:r>
      <w:r>
        <w:rPr>
          <w:rFonts w:hint="default" w:ascii="Arial" w:hAnsi="Arial" w:cs="Arial"/>
          <w:i w:val="0"/>
          <w:iCs w:val="0"/>
          <w:spacing w:val="18"/>
          <w:sz w:val="24"/>
          <w:szCs w:val="24"/>
        </w:rPr>
        <w:t xml:space="preserve"> </w:t>
      </w:r>
      <w:r>
        <w:rPr>
          <w:rFonts w:hint="default" w:ascii="Arial" w:hAnsi="Arial" w:cs="Arial"/>
          <w:i w:val="0"/>
          <w:iCs w:val="0"/>
          <w:sz w:val="24"/>
          <w:szCs w:val="24"/>
        </w:rPr>
        <w:t>apiloamento,</w:t>
      </w:r>
      <w:r>
        <w:rPr>
          <w:rFonts w:hint="default" w:ascii="Arial" w:hAnsi="Arial" w:cs="Arial"/>
          <w:i w:val="0"/>
          <w:iCs w:val="0"/>
          <w:spacing w:val="18"/>
          <w:sz w:val="24"/>
          <w:szCs w:val="24"/>
        </w:rPr>
        <w:t xml:space="preserve"> </w:t>
      </w:r>
      <w:r>
        <w:rPr>
          <w:rFonts w:hint="default" w:ascii="Arial" w:hAnsi="Arial" w:cs="Arial"/>
          <w:i w:val="0"/>
          <w:iCs w:val="0"/>
          <w:sz w:val="24"/>
          <w:szCs w:val="24"/>
        </w:rPr>
        <w:t>serão</w:t>
      </w:r>
      <w:r>
        <w:rPr>
          <w:rFonts w:hint="default" w:ascii="Arial" w:hAnsi="Arial" w:cs="Arial"/>
          <w:i w:val="0"/>
          <w:iCs w:val="0"/>
          <w:spacing w:val="18"/>
          <w:sz w:val="24"/>
          <w:szCs w:val="24"/>
        </w:rPr>
        <w:t xml:space="preserve"> </w:t>
      </w:r>
      <w:r>
        <w:rPr>
          <w:rFonts w:hint="default" w:ascii="Arial" w:hAnsi="Arial" w:cs="Arial"/>
          <w:i w:val="0"/>
          <w:iCs w:val="0"/>
          <w:sz w:val="24"/>
          <w:szCs w:val="24"/>
        </w:rPr>
        <w:t>corrigidos</w:t>
      </w:r>
      <w:r>
        <w:rPr>
          <w:rFonts w:hint="default" w:ascii="Arial" w:hAnsi="Arial" w:cs="Arial"/>
          <w:i w:val="0"/>
          <w:iCs w:val="0"/>
          <w:spacing w:val="17"/>
          <w:sz w:val="24"/>
          <w:szCs w:val="24"/>
        </w:rPr>
        <w:t xml:space="preserve"> </w:t>
      </w:r>
      <w:r>
        <w:rPr>
          <w:rFonts w:hint="default" w:ascii="Arial" w:hAnsi="Arial" w:cs="Arial"/>
          <w:i w:val="0"/>
          <w:iCs w:val="0"/>
          <w:sz w:val="24"/>
          <w:szCs w:val="24"/>
        </w:rPr>
        <w:t>através</w:t>
      </w:r>
      <w:r>
        <w:rPr>
          <w:rFonts w:hint="default" w:ascii="Arial" w:hAnsi="Arial" w:cs="Arial"/>
          <w:i w:val="0"/>
          <w:iCs w:val="0"/>
          <w:spacing w:val="20"/>
          <w:sz w:val="24"/>
          <w:szCs w:val="24"/>
        </w:rPr>
        <w:t xml:space="preserve"> </w:t>
      </w:r>
      <w:r>
        <w:rPr>
          <w:rFonts w:hint="default" w:ascii="Arial" w:hAnsi="Arial" w:cs="Arial"/>
          <w:i w:val="0"/>
          <w:iCs w:val="0"/>
          <w:sz w:val="24"/>
          <w:szCs w:val="24"/>
        </w:rPr>
        <w:t>da</w:t>
      </w:r>
      <w:r>
        <w:rPr>
          <w:rFonts w:hint="default" w:ascii="Arial" w:hAnsi="Arial" w:cs="Arial"/>
          <w:i w:val="0"/>
          <w:iCs w:val="0"/>
          <w:spacing w:val="18"/>
          <w:sz w:val="24"/>
          <w:szCs w:val="24"/>
        </w:rPr>
        <w:t xml:space="preserve"> </w:t>
      </w:r>
      <w:r>
        <w:rPr>
          <w:rFonts w:hint="default" w:ascii="Arial" w:hAnsi="Arial" w:cs="Arial"/>
          <w:i w:val="0"/>
          <w:iCs w:val="0"/>
          <w:sz w:val="24"/>
          <w:szCs w:val="24"/>
        </w:rPr>
        <w:t>colocação</w:t>
      </w:r>
      <w:r>
        <w:rPr>
          <w:rFonts w:hint="default" w:ascii="Arial" w:hAnsi="Arial" w:cs="Arial"/>
          <w:i w:val="0"/>
          <w:iCs w:val="0"/>
          <w:spacing w:val="18"/>
          <w:sz w:val="24"/>
          <w:szCs w:val="24"/>
        </w:rPr>
        <w:t xml:space="preserve"> </w:t>
      </w:r>
      <w:r>
        <w:rPr>
          <w:rFonts w:hint="default" w:ascii="Arial" w:hAnsi="Arial" w:cs="Arial"/>
          <w:i w:val="0"/>
          <w:iCs w:val="0"/>
          <w:sz w:val="24"/>
          <w:szCs w:val="24"/>
        </w:rPr>
        <w:t>de</w:t>
      </w:r>
      <w:r>
        <w:rPr>
          <w:rFonts w:hint="default" w:ascii="Arial" w:hAnsi="Arial" w:cs="Arial"/>
          <w:i w:val="0"/>
          <w:iCs w:val="0"/>
          <w:spacing w:val="19"/>
          <w:sz w:val="24"/>
          <w:szCs w:val="24"/>
        </w:rPr>
        <w:t xml:space="preserve"> </w:t>
      </w:r>
      <w:r>
        <w:rPr>
          <w:rFonts w:hint="default" w:ascii="Arial" w:hAnsi="Arial" w:cs="Arial"/>
          <w:i w:val="0"/>
          <w:iCs w:val="0"/>
          <w:sz w:val="24"/>
          <w:szCs w:val="24"/>
        </w:rPr>
        <w:t>uma</w:t>
      </w:r>
      <w:r>
        <w:rPr>
          <w:rFonts w:hint="default" w:ascii="Arial" w:hAnsi="Arial" w:cs="Arial"/>
          <w:i w:val="0"/>
          <w:iCs w:val="0"/>
          <w:spacing w:val="18"/>
          <w:sz w:val="24"/>
          <w:szCs w:val="24"/>
        </w:rPr>
        <w:t xml:space="preserve"> </w:t>
      </w:r>
      <w:r>
        <w:rPr>
          <w:rFonts w:hint="default" w:ascii="Arial" w:hAnsi="Arial" w:cs="Arial"/>
          <w:i w:val="0"/>
          <w:iCs w:val="0"/>
          <w:sz w:val="24"/>
          <w:szCs w:val="24"/>
        </w:rPr>
        <w:t>camada</w:t>
      </w:r>
      <w:r>
        <w:rPr>
          <w:rFonts w:hint="default" w:ascii="Arial" w:hAnsi="Arial" w:cs="Arial"/>
          <w:i w:val="0"/>
          <w:iCs w:val="0"/>
          <w:spacing w:val="18"/>
          <w:sz w:val="24"/>
          <w:szCs w:val="24"/>
        </w:rPr>
        <w:t xml:space="preserve"> </w:t>
      </w:r>
      <w:r>
        <w:rPr>
          <w:rFonts w:hint="default" w:ascii="Arial" w:hAnsi="Arial" w:cs="Arial"/>
          <w:i w:val="0"/>
          <w:iCs w:val="0"/>
          <w:sz w:val="24"/>
          <w:szCs w:val="24"/>
        </w:rPr>
        <w:t>do</w:t>
      </w:r>
      <w:r>
        <w:rPr>
          <w:rFonts w:hint="default" w:ascii="Arial" w:hAnsi="Arial" w:cs="Arial"/>
          <w:i w:val="0"/>
          <w:iCs w:val="0"/>
          <w:spacing w:val="1"/>
          <w:sz w:val="24"/>
          <w:szCs w:val="24"/>
        </w:rPr>
        <w:t xml:space="preserve"> </w:t>
      </w:r>
      <w:r>
        <w:rPr>
          <w:rFonts w:hint="default" w:ascii="Arial" w:hAnsi="Arial" w:cs="Arial"/>
          <w:i w:val="0"/>
          <w:iCs w:val="0"/>
          <w:sz w:val="24"/>
          <w:szCs w:val="24"/>
        </w:rPr>
        <w:t>próprio</w:t>
      </w:r>
      <w:r>
        <w:rPr>
          <w:rFonts w:hint="default" w:ascii="Arial" w:hAnsi="Arial" w:cs="Arial"/>
          <w:i w:val="0"/>
          <w:iCs w:val="0"/>
          <w:spacing w:val="35"/>
          <w:sz w:val="24"/>
          <w:szCs w:val="24"/>
        </w:rPr>
        <w:t xml:space="preserve"> </w:t>
      </w:r>
      <w:r>
        <w:rPr>
          <w:rFonts w:hint="default" w:ascii="Arial" w:hAnsi="Arial" w:cs="Arial"/>
          <w:i w:val="0"/>
          <w:iCs w:val="0"/>
          <w:sz w:val="24"/>
          <w:szCs w:val="24"/>
        </w:rPr>
        <w:t>material</w:t>
      </w:r>
      <w:r>
        <w:rPr>
          <w:rFonts w:hint="default" w:ascii="Arial" w:hAnsi="Arial" w:cs="Arial"/>
          <w:i w:val="0"/>
          <w:iCs w:val="0"/>
          <w:spacing w:val="34"/>
          <w:sz w:val="24"/>
          <w:szCs w:val="24"/>
        </w:rPr>
        <w:t xml:space="preserve"> </w:t>
      </w:r>
      <w:r>
        <w:rPr>
          <w:rFonts w:hint="default" w:ascii="Arial" w:hAnsi="Arial" w:cs="Arial"/>
          <w:i w:val="0"/>
          <w:iCs w:val="0"/>
          <w:sz w:val="24"/>
          <w:szCs w:val="24"/>
        </w:rPr>
        <w:t>escavado,</w:t>
      </w:r>
      <w:r>
        <w:rPr>
          <w:rFonts w:hint="default" w:ascii="Arial" w:hAnsi="Arial" w:cs="Arial"/>
          <w:i w:val="0"/>
          <w:iCs w:val="0"/>
          <w:spacing w:val="33"/>
          <w:sz w:val="24"/>
          <w:szCs w:val="24"/>
        </w:rPr>
        <w:t xml:space="preserve"> </w:t>
      </w:r>
      <w:r>
        <w:rPr>
          <w:rFonts w:hint="default" w:ascii="Arial" w:hAnsi="Arial" w:cs="Arial"/>
          <w:i w:val="0"/>
          <w:iCs w:val="0"/>
          <w:sz w:val="24"/>
          <w:szCs w:val="24"/>
        </w:rPr>
        <w:t>devidamente</w:t>
      </w:r>
      <w:r>
        <w:rPr>
          <w:rFonts w:hint="default" w:ascii="Arial" w:hAnsi="Arial" w:cs="Arial"/>
          <w:i w:val="0"/>
          <w:iCs w:val="0"/>
          <w:spacing w:val="33"/>
          <w:sz w:val="24"/>
          <w:szCs w:val="24"/>
        </w:rPr>
        <w:t xml:space="preserve"> </w:t>
      </w:r>
      <w:r>
        <w:rPr>
          <w:rFonts w:hint="default" w:ascii="Arial" w:hAnsi="Arial" w:cs="Arial"/>
          <w:i w:val="0"/>
          <w:iCs w:val="0"/>
          <w:sz w:val="24"/>
          <w:szCs w:val="24"/>
        </w:rPr>
        <w:t>apiloada,</w:t>
      </w:r>
      <w:r>
        <w:rPr>
          <w:rFonts w:hint="default" w:ascii="Arial" w:hAnsi="Arial" w:cs="Arial"/>
          <w:i w:val="0"/>
          <w:iCs w:val="0"/>
          <w:spacing w:val="33"/>
          <w:sz w:val="24"/>
          <w:szCs w:val="24"/>
        </w:rPr>
        <w:t xml:space="preserve"> </w:t>
      </w:r>
      <w:r>
        <w:rPr>
          <w:rFonts w:hint="default" w:ascii="Arial" w:hAnsi="Arial" w:cs="Arial"/>
          <w:i w:val="0"/>
          <w:iCs w:val="0"/>
          <w:sz w:val="24"/>
          <w:szCs w:val="24"/>
        </w:rPr>
        <w:t>em</w:t>
      </w:r>
      <w:r>
        <w:rPr>
          <w:rFonts w:hint="default" w:ascii="Arial" w:hAnsi="Arial" w:cs="Arial"/>
          <w:i w:val="0"/>
          <w:iCs w:val="0"/>
          <w:spacing w:val="33"/>
          <w:sz w:val="24"/>
          <w:szCs w:val="24"/>
        </w:rPr>
        <w:t xml:space="preserve"> </w:t>
      </w:r>
      <w:r>
        <w:rPr>
          <w:rFonts w:hint="default" w:ascii="Arial" w:hAnsi="Arial" w:cs="Arial"/>
          <w:i w:val="0"/>
          <w:iCs w:val="0"/>
          <w:sz w:val="24"/>
          <w:szCs w:val="24"/>
        </w:rPr>
        <w:t>operações</w:t>
      </w:r>
      <w:r>
        <w:rPr>
          <w:rFonts w:hint="default" w:ascii="Arial" w:hAnsi="Arial" w:cs="Arial"/>
          <w:i w:val="0"/>
          <w:iCs w:val="0"/>
          <w:spacing w:val="32"/>
          <w:sz w:val="24"/>
          <w:szCs w:val="24"/>
        </w:rPr>
        <w:t xml:space="preserve"> </w:t>
      </w:r>
      <w:r>
        <w:rPr>
          <w:rFonts w:hint="default" w:ascii="Arial" w:hAnsi="Arial" w:cs="Arial"/>
          <w:i w:val="0"/>
          <w:iCs w:val="0"/>
          <w:sz w:val="24"/>
          <w:szCs w:val="24"/>
        </w:rPr>
        <w:t>contínuas,</w:t>
      </w:r>
      <w:r>
        <w:rPr>
          <w:rFonts w:hint="default" w:ascii="Arial" w:hAnsi="Arial" w:cs="Arial"/>
          <w:i w:val="0"/>
          <w:iCs w:val="0"/>
          <w:spacing w:val="1"/>
          <w:sz w:val="24"/>
          <w:szCs w:val="24"/>
        </w:rPr>
        <w:t xml:space="preserve"> </w:t>
      </w:r>
      <w:r>
        <w:rPr>
          <w:rFonts w:hint="default" w:ascii="Arial" w:hAnsi="Arial" w:cs="Arial"/>
          <w:i w:val="0"/>
          <w:iCs w:val="0"/>
          <w:sz w:val="24"/>
          <w:szCs w:val="24"/>
        </w:rPr>
        <w:t>até</w:t>
      </w:r>
      <w:r>
        <w:rPr>
          <w:rFonts w:hint="default" w:ascii="Arial" w:hAnsi="Arial" w:cs="Arial"/>
          <w:i w:val="0"/>
          <w:iCs w:val="0"/>
          <w:spacing w:val="1"/>
          <w:sz w:val="24"/>
          <w:szCs w:val="24"/>
        </w:rPr>
        <w:t xml:space="preserve"> </w:t>
      </w:r>
      <w:r>
        <w:rPr>
          <w:rFonts w:hint="default" w:ascii="Arial" w:hAnsi="Arial" w:cs="Arial"/>
          <w:i w:val="0"/>
          <w:iCs w:val="0"/>
          <w:sz w:val="24"/>
          <w:szCs w:val="24"/>
        </w:rPr>
        <w:t>chegar</w:t>
      </w:r>
      <w:r>
        <w:rPr>
          <w:rFonts w:hint="default" w:ascii="Arial" w:hAnsi="Arial" w:cs="Arial"/>
          <w:i w:val="0"/>
          <w:iCs w:val="0"/>
          <w:spacing w:val="1"/>
          <w:sz w:val="24"/>
          <w:szCs w:val="24"/>
        </w:rPr>
        <w:t xml:space="preserve"> </w:t>
      </w:r>
      <w:r>
        <w:rPr>
          <w:rFonts w:hint="default" w:ascii="Arial" w:hAnsi="Arial" w:cs="Arial"/>
          <w:i w:val="0"/>
          <w:iCs w:val="0"/>
          <w:sz w:val="24"/>
          <w:szCs w:val="24"/>
        </w:rPr>
        <w:t>ao</w:t>
      </w:r>
      <w:r>
        <w:rPr>
          <w:rFonts w:hint="default" w:ascii="Arial" w:hAnsi="Arial" w:cs="Arial"/>
          <w:i w:val="0"/>
          <w:iCs w:val="0"/>
          <w:spacing w:val="1"/>
          <w:sz w:val="24"/>
          <w:szCs w:val="24"/>
        </w:rPr>
        <w:t xml:space="preserve"> </w:t>
      </w:r>
      <w:r>
        <w:rPr>
          <w:rFonts w:hint="default" w:ascii="Arial" w:hAnsi="Arial" w:cs="Arial"/>
          <w:i w:val="0"/>
          <w:iCs w:val="0"/>
          <w:sz w:val="24"/>
          <w:szCs w:val="24"/>
        </w:rPr>
        <w:t>nível</w:t>
      </w:r>
      <w:r>
        <w:rPr>
          <w:rFonts w:hint="default" w:ascii="Arial" w:hAnsi="Arial" w:cs="Arial"/>
          <w:i w:val="0"/>
          <w:iCs w:val="0"/>
          <w:spacing w:val="1"/>
          <w:sz w:val="24"/>
          <w:szCs w:val="24"/>
        </w:rPr>
        <w:t xml:space="preserve"> </w:t>
      </w:r>
      <w:r>
        <w:rPr>
          <w:rFonts w:hint="default" w:ascii="Arial" w:hAnsi="Arial" w:cs="Arial"/>
          <w:i w:val="0"/>
          <w:iCs w:val="0"/>
          <w:sz w:val="24"/>
          <w:szCs w:val="24"/>
        </w:rPr>
        <w:t>desejado.</w:t>
      </w:r>
      <w:r>
        <w:rPr>
          <w:rFonts w:hint="default" w:ascii="Arial" w:hAnsi="Arial" w:cs="Arial"/>
          <w:i w:val="0"/>
          <w:iCs w:val="0"/>
          <w:spacing w:val="1"/>
          <w:sz w:val="24"/>
          <w:szCs w:val="24"/>
        </w:rPr>
        <w:t xml:space="preserve"> </w:t>
      </w:r>
      <w:r>
        <w:rPr>
          <w:rFonts w:hint="default" w:ascii="Arial" w:hAnsi="Arial" w:cs="Arial"/>
          <w:i w:val="0"/>
          <w:iCs w:val="0"/>
          <w:sz w:val="24"/>
          <w:szCs w:val="24"/>
        </w:rPr>
        <w:t>Acompanhando</w:t>
      </w:r>
      <w:r>
        <w:rPr>
          <w:rFonts w:hint="default" w:ascii="Arial" w:hAnsi="Arial" w:cs="Arial"/>
          <w:i w:val="0"/>
          <w:iCs w:val="0"/>
          <w:spacing w:val="1"/>
          <w:sz w:val="24"/>
          <w:szCs w:val="24"/>
        </w:rPr>
        <w:t xml:space="preserve"> </w:t>
      </w:r>
      <w:r>
        <w:rPr>
          <w:rFonts w:hint="default" w:ascii="Arial" w:hAnsi="Arial" w:cs="Arial"/>
          <w:i w:val="0"/>
          <w:iCs w:val="0"/>
          <w:sz w:val="24"/>
          <w:szCs w:val="24"/>
        </w:rPr>
        <w:t>o</w:t>
      </w:r>
      <w:r>
        <w:rPr>
          <w:rFonts w:hint="default" w:ascii="Arial" w:hAnsi="Arial" w:cs="Arial"/>
          <w:i w:val="0"/>
          <w:iCs w:val="0"/>
          <w:spacing w:val="1"/>
          <w:sz w:val="24"/>
          <w:szCs w:val="24"/>
        </w:rPr>
        <w:t xml:space="preserve"> </w:t>
      </w:r>
      <w:r>
        <w:rPr>
          <w:rFonts w:hint="default" w:ascii="Arial" w:hAnsi="Arial" w:cs="Arial"/>
          <w:i w:val="0"/>
          <w:iCs w:val="0"/>
          <w:sz w:val="24"/>
          <w:szCs w:val="24"/>
        </w:rPr>
        <w:t>alinhamento</w:t>
      </w:r>
      <w:r>
        <w:rPr>
          <w:rFonts w:hint="default" w:ascii="Arial" w:hAnsi="Arial" w:cs="Arial"/>
          <w:i w:val="0"/>
          <w:iCs w:val="0"/>
          <w:spacing w:val="1"/>
          <w:sz w:val="24"/>
          <w:szCs w:val="24"/>
        </w:rPr>
        <w:t xml:space="preserve"> </w:t>
      </w:r>
      <w:r>
        <w:rPr>
          <w:rFonts w:hint="default" w:ascii="Arial" w:hAnsi="Arial" w:cs="Arial"/>
          <w:i w:val="0"/>
          <w:iCs w:val="0"/>
          <w:sz w:val="24"/>
          <w:szCs w:val="24"/>
        </w:rPr>
        <w:t>previsto</w:t>
      </w:r>
      <w:r>
        <w:rPr>
          <w:rFonts w:hint="default" w:ascii="Arial" w:hAnsi="Arial" w:cs="Arial"/>
          <w:i w:val="0"/>
          <w:iCs w:val="0"/>
          <w:spacing w:val="1"/>
          <w:sz w:val="24"/>
          <w:szCs w:val="24"/>
        </w:rPr>
        <w:t xml:space="preserve"> </w:t>
      </w:r>
      <w:r>
        <w:rPr>
          <w:rFonts w:hint="default" w:ascii="Arial" w:hAnsi="Arial" w:cs="Arial"/>
          <w:i w:val="0"/>
          <w:iCs w:val="0"/>
          <w:sz w:val="24"/>
          <w:szCs w:val="24"/>
        </w:rPr>
        <w:t>no</w:t>
      </w:r>
      <w:r>
        <w:rPr>
          <w:rFonts w:hint="default" w:ascii="Arial" w:hAnsi="Arial" w:cs="Arial"/>
          <w:i w:val="0"/>
          <w:iCs w:val="0"/>
          <w:spacing w:val="1"/>
          <w:sz w:val="24"/>
          <w:szCs w:val="24"/>
        </w:rPr>
        <w:t xml:space="preserve"> </w:t>
      </w:r>
      <w:r>
        <w:rPr>
          <w:rFonts w:hint="default" w:ascii="Arial" w:hAnsi="Arial" w:cs="Arial"/>
          <w:i w:val="0"/>
          <w:iCs w:val="0"/>
          <w:sz w:val="24"/>
          <w:szCs w:val="24"/>
        </w:rPr>
        <w:t>projeto,</w:t>
      </w:r>
      <w:r>
        <w:rPr>
          <w:rFonts w:hint="default" w:ascii="Arial" w:hAnsi="Arial" w:cs="Arial"/>
          <w:i w:val="0"/>
          <w:iCs w:val="0"/>
          <w:spacing w:val="13"/>
          <w:sz w:val="24"/>
          <w:szCs w:val="24"/>
        </w:rPr>
        <w:t xml:space="preserve"> </w:t>
      </w:r>
      <w:r>
        <w:rPr>
          <w:rFonts w:hint="default" w:ascii="Arial" w:hAnsi="Arial" w:cs="Arial"/>
          <w:i w:val="0"/>
          <w:iCs w:val="0"/>
          <w:sz w:val="24"/>
          <w:szCs w:val="24"/>
        </w:rPr>
        <w:t>as</w:t>
      </w:r>
      <w:r>
        <w:rPr>
          <w:rFonts w:hint="default" w:ascii="Arial" w:hAnsi="Arial" w:cs="Arial"/>
          <w:i w:val="0"/>
          <w:iCs w:val="0"/>
          <w:spacing w:val="12"/>
          <w:sz w:val="24"/>
          <w:szCs w:val="24"/>
        </w:rPr>
        <w:t xml:space="preserve"> </w:t>
      </w:r>
      <w:r>
        <w:rPr>
          <w:rFonts w:hint="default" w:ascii="Arial" w:hAnsi="Arial" w:cs="Arial"/>
          <w:i w:val="0"/>
          <w:iCs w:val="0"/>
          <w:sz w:val="24"/>
          <w:szCs w:val="24"/>
        </w:rPr>
        <w:t>guias</w:t>
      </w:r>
      <w:r>
        <w:rPr>
          <w:rFonts w:hint="default" w:ascii="Arial" w:hAnsi="Arial" w:cs="Arial"/>
          <w:i w:val="0"/>
          <w:iCs w:val="0"/>
          <w:spacing w:val="15"/>
          <w:sz w:val="24"/>
          <w:szCs w:val="24"/>
        </w:rPr>
        <w:t xml:space="preserve"> </w:t>
      </w:r>
      <w:r>
        <w:rPr>
          <w:rFonts w:hint="default" w:ascii="Arial" w:hAnsi="Arial" w:cs="Arial"/>
          <w:i w:val="0"/>
          <w:iCs w:val="0"/>
          <w:sz w:val="24"/>
          <w:szCs w:val="24"/>
        </w:rPr>
        <w:t>serão</w:t>
      </w:r>
      <w:r>
        <w:rPr>
          <w:rFonts w:hint="default" w:ascii="Arial" w:hAnsi="Arial" w:cs="Arial"/>
          <w:i w:val="0"/>
          <w:iCs w:val="0"/>
          <w:spacing w:val="14"/>
          <w:sz w:val="24"/>
          <w:szCs w:val="24"/>
        </w:rPr>
        <w:t xml:space="preserve"> </w:t>
      </w:r>
      <w:r>
        <w:rPr>
          <w:rFonts w:hint="default" w:ascii="Arial" w:hAnsi="Arial" w:cs="Arial"/>
          <w:i w:val="0"/>
          <w:iCs w:val="0"/>
          <w:sz w:val="24"/>
          <w:szCs w:val="24"/>
        </w:rPr>
        <w:t>colocadas</w:t>
      </w:r>
      <w:r>
        <w:rPr>
          <w:rFonts w:hint="default" w:ascii="Arial" w:hAnsi="Arial" w:cs="Arial"/>
          <w:i w:val="0"/>
          <w:iCs w:val="0"/>
          <w:spacing w:val="12"/>
          <w:sz w:val="24"/>
          <w:szCs w:val="24"/>
        </w:rPr>
        <w:t xml:space="preserve"> </w:t>
      </w:r>
      <w:r>
        <w:rPr>
          <w:rFonts w:hint="default" w:ascii="Arial" w:hAnsi="Arial" w:cs="Arial"/>
          <w:i w:val="0"/>
          <w:iCs w:val="0"/>
          <w:sz w:val="24"/>
          <w:szCs w:val="24"/>
        </w:rPr>
        <w:t>dentro</w:t>
      </w:r>
      <w:r>
        <w:rPr>
          <w:rFonts w:hint="default" w:ascii="Arial" w:hAnsi="Arial" w:cs="Arial"/>
          <w:i w:val="0"/>
          <w:iCs w:val="0"/>
          <w:spacing w:val="13"/>
          <w:sz w:val="24"/>
          <w:szCs w:val="24"/>
        </w:rPr>
        <w:t xml:space="preserve"> </w:t>
      </w:r>
      <w:r>
        <w:rPr>
          <w:rFonts w:hint="default" w:ascii="Arial" w:hAnsi="Arial" w:cs="Arial"/>
          <w:i w:val="0"/>
          <w:iCs w:val="0"/>
          <w:sz w:val="24"/>
          <w:szCs w:val="24"/>
        </w:rPr>
        <w:t>das</w:t>
      </w:r>
      <w:r>
        <w:rPr>
          <w:rFonts w:hint="default" w:ascii="Arial" w:hAnsi="Arial" w:cs="Arial"/>
          <w:i w:val="0"/>
          <w:iCs w:val="0"/>
          <w:spacing w:val="12"/>
          <w:sz w:val="24"/>
          <w:szCs w:val="24"/>
        </w:rPr>
        <w:t xml:space="preserve"> </w:t>
      </w:r>
      <w:r>
        <w:rPr>
          <w:rFonts w:hint="default" w:ascii="Arial" w:hAnsi="Arial" w:cs="Arial"/>
          <w:i w:val="0"/>
          <w:iCs w:val="0"/>
          <w:sz w:val="24"/>
          <w:szCs w:val="24"/>
        </w:rPr>
        <w:t>valas,</w:t>
      </w:r>
      <w:r>
        <w:rPr>
          <w:rFonts w:hint="default" w:ascii="Arial" w:hAnsi="Arial" w:cs="Arial"/>
          <w:i w:val="0"/>
          <w:iCs w:val="0"/>
          <w:spacing w:val="16"/>
          <w:sz w:val="24"/>
          <w:szCs w:val="24"/>
        </w:rPr>
        <w:t xml:space="preserve"> </w:t>
      </w:r>
      <w:r>
        <w:rPr>
          <w:rFonts w:hint="default" w:ascii="Arial" w:hAnsi="Arial" w:cs="Arial"/>
          <w:i w:val="0"/>
          <w:iCs w:val="0"/>
          <w:sz w:val="24"/>
          <w:szCs w:val="24"/>
        </w:rPr>
        <w:t>de</w:t>
      </w:r>
      <w:r>
        <w:rPr>
          <w:rFonts w:hint="default" w:ascii="Arial" w:hAnsi="Arial" w:cs="Arial"/>
          <w:i w:val="0"/>
          <w:iCs w:val="0"/>
          <w:spacing w:val="13"/>
          <w:sz w:val="24"/>
          <w:szCs w:val="24"/>
        </w:rPr>
        <w:t xml:space="preserve"> </w:t>
      </w:r>
      <w:r>
        <w:rPr>
          <w:rFonts w:hint="default" w:ascii="Arial" w:hAnsi="Arial" w:cs="Arial"/>
          <w:i w:val="0"/>
          <w:iCs w:val="0"/>
          <w:sz w:val="24"/>
          <w:szCs w:val="24"/>
        </w:rPr>
        <w:t>modo</w:t>
      </w:r>
      <w:r>
        <w:rPr>
          <w:rFonts w:hint="default" w:ascii="Arial" w:hAnsi="Arial" w:cs="Arial"/>
          <w:i w:val="0"/>
          <w:iCs w:val="0"/>
          <w:spacing w:val="13"/>
          <w:sz w:val="24"/>
          <w:szCs w:val="24"/>
        </w:rPr>
        <w:t xml:space="preserve"> </w:t>
      </w:r>
      <w:r>
        <w:rPr>
          <w:rFonts w:hint="default" w:ascii="Arial" w:hAnsi="Arial" w:cs="Arial"/>
          <w:i w:val="0"/>
          <w:iCs w:val="0"/>
          <w:sz w:val="24"/>
          <w:szCs w:val="24"/>
        </w:rPr>
        <w:t>que</w:t>
      </w:r>
      <w:r>
        <w:rPr>
          <w:rFonts w:hint="default" w:ascii="Arial" w:hAnsi="Arial" w:cs="Arial"/>
          <w:i w:val="0"/>
          <w:iCs w:val="0"/>
          <w:spacing w:val="16"/>
          <w:sz w:val="24"/>
          <w:szCs w:val="24"/>
        </w:rPr>
        <w:t xml:space="preserve"> </w:t>
      </w:r>
      <w:r>
        <w:rPr>
          <w:rFonts w:hint="default" w:ascii="Arial" w:hAnsi="Arial" w:cs="Arial"/>
          <w:i w:val="0"/>
          <w:iCs w:val="0"/>
          <w:sz w:val="24"/>
          <w:szCs w:val="24"/>
        </w:rPr>
        <w:t>a</w:t>
      </w:r>
      <w:r>
        <w:rPr>
          <w:rFonts w:hint="default" w:ascii="Arial" w:hAnsi="Arial" w:cs="Arial"/>
          <w:i w:val="0"/>
          <w:iCs w:val="0"/>
          <w:spacing w:val="14"/>
          <w:sz w:val="24"/>
          <w:szCs w:val="24"/>
        </w:rPr>
        <w:t xml:space="preserve"> </w:t>
      </w:r>
      <w:r>
        <w:rPr>
          <w:rFonts w:hint="default" w:ascii="Arial" w:hAnsi="Arial" w:cs="Arial"/>
          <w:i w:val="0"/>
          <w:iCs w:val="0"/>
          <w:sz w:val="24"/>
          <w:szCs w:val="24"/>
        </w:rPr>
        <w:t>face</w:t>
      </w:r>
      <w:r>
        <w:rPr>
          <w:rFonts w:hint="default" w:ascii="Arial" w:hAnsi="Arial" w:cs="Arial"/>
          <w:i w:val="0"/>
          <w:iCs w:val="0"/>
          <w:spacing w:val="13"/>
          <w:sz w:val="24"/>
          <w:szCs w:val="24"/>
        </w:rPr>
        <w:t xml:space="preserve"> </w:t>
      </w:r>
      <w:r>
        <w:rPr>
          <w:rFonts w:hint="default" w:ascii="Arial" w:hAnsi="Arial" w:cs="Arial"/>
          <w:i w:val="0"/>
          <w:iCs w:val="0"/>
          <w:sz w:val="24"/>
          <w:szCs w:val="24"/>
        </w:rPr>
        <w:t>que</w:t>
      </w:r>
      <w:r>
        <w:rPr>
          <w:rFonts w:hint="default" w:ascii="Arial" w:hAnsi="Arial" w:cs="Arial"/>
          <w:i w:val="0"/>
          <w:iCs w:val="0"/>
          <w:spacing w:val="1"/>
          <w:sz w:val="24"/>
          <w:szCs w:val="24"/>
        </w:rPr>
        <w:t xml:space="preserve"> </w:t>
      </w:r>
      <w:r>
        <w:rPr>
          <w:rFonts w:hint="default" w:ascii="Arial" w:hAnsi="Arial" w:cs="Arial"/>
          <w:i w:val="0"/>
          <w:iCs w:val="0"/>
          <w:sz w:val="24"/>
          <w:szCs w:val="24"/>
        </w:rPr>
        <w:t>não</w:t>
      </w:r>
      <w:r>
        <w:rPr>
          <w:rFonts w:hint="default" w:ascii="Arial" w:hAnsi="Arial" w:cs="Arial"/>
          <w:i w:val="0"/>
          <w:iCs w:val="0"/>
          <w:spacing w:val="11"/>
          <w:sz w:val="24"/>
          <w:szCs w:val="24"/>
        </w:rPr>
        <w:t xml:space="preserve"> </w:t>
      </w:r>
      <w:r>
        <w:rPr>
          <w:rFonts w:hint="default" w:ascii="Arial" w:hAnsi="Arial" w:cs="Arial"/>
          <w:i w:val="0"/>
          <w:iCs w:val="0"/>
          <w:sz w:val="24"/>
          <w:szCs w:val="24"/>
        </w:rPr>
        <w:t>apresente</w:t>
      </w:r>
      <w:r>
        <w:rPr>
          <w:rFonts w:hint="default" w:ascii="Arial" w:hAnsi="Arial" w:cs="Arial"/>
          <w:i w:val="0"/>
          <w:iCs w:val="0"/>
          <w:spacing w:val="9"/>
          <w:sz w:val="24"/>
          <w:szCs w:val="24"/>
        </w:rPr>
        <w:t xml:space="preserve"> </w:t>
      </w:r>
      <w:r>
        <w:rPr>
          <w:rFonts w:hint="default" w:ascii="Arial" w:hAnsi="Arial" w:cs="Arial"/>
          <w:i w:val="0"/>
          <w:iCs w:val="0"/>
          <w:sz w:val="24"/>
          <w:szCs w:val="24"/>
        </w:rPr>
        <w:t>falhas</w:t>
      </w:r>
      <w:r>
        <w:rPr>
          <w:rFonts w:hint="default" w:ascii="Arial" w:hAnsi="Arial" w:cs="Arial"/>
          <w:i w:val="0"/>
          <w:iCs w:val="0"/>
          <w:spacing w:val="12"/>
          <w:sz w:val="24"/>
          <w:szCs w:val="24"/>
        </w:rPr>
        <w:t xml:space="preserve"> </w:t>
      </w:r>
      <w:r>
        <w:rPr>
          <w:rFonts w:hint="default" w:ascii="Arial" w:hAnsi="Arial" w:cs="Arial"/>
          <w:i w:val="0"/>
          <w:iCs w:val="0"/>
          <w:sz w:val="24"/>
          <w:szCs w:val="24"/>
        </w:rPr>
        <w:t>ou</w:t>
      </w:r>
      <w:r>
        <w:rPr>
          <w:rFonts w:hint="default" w:ascii="Arial" w:hAnsi="Arial" w:cs="Arial"/>
          <w:i w:val="0"/>
          <w:iCs w:val="0"/>
          <w:spacing w:val="9"/>
          <w:sz w:val="24"/>
          <w:szCs w:val="24"/>
        </w:rPr>
        <w:t xml:space="preserve"> </w:t>
      </w:r>
      <w:r>
        <w:rPr>
          <w:rFonts w:hint="default" w:ascii="Arial" w:hAnsi="Arial" w:cs="Arial"/>
          <w:i w:val="0"/>
          <w:iCs w:val="0"/>
          <w:sz w:val="24"/>
          <w:szCs w:val="24"/>
        </w:rPr>
        <w:t>depressões,</w:t>
      </w:r>
      <w:r>
        <w:rPr>
          <w:rFonts w:hint="default" w:ascii="Arial" w:hAnsi="Arial" w:cs="Arial"/>
          <w:i w:val="0"/>
          <w:iCs w:val="0"/>
          <w:spacing w:val="11"/>
          <w:sz w:val="24"/>
          <w:szCs w:val="24"/>
        </w:rPr>
        <w:t xml:space="preserve"> </w:t>
      </w:r>
      <w:r>
        <w:rPr>
          <w:rFonts w:hint="default" w:ascii="Arial" w:hAnsi="Arial" w:cs="Arial"/>
          <w:i w:val="0"/>
          <w:iCs w:val="0"/>
          <w:sz w:val="24"/>
          <w:szCs w:val="24"/>
        </w:rPr>
        <w:t>seja</w:t>
      </w:r>
      <w:r>
        <w:rPr>
          <w:rFonts w:hint="default" w:ascii="Arial" w:hAnsi="Arial" w:cs="Arial"/>
          <w:i w:val="0"/>
          <w:iCs w:val="0"/>
          <w:spacing w:val="9"/>
          <w:sz w:val="24"/>
          <w:szCs w:val="24"/>
        </w:rPr>
        <w:t xml:space="preserve"> </w:t>
      </w:r>
      <w:r>
        <w:rPr>
          <w:rFonts w:hint="default" w:ascii="Arial" w:hAnsi="Arial" w:cs="Arial"/>
          <w:i w:val="0"/>
          <w:iCs w:val="0"/>
          <w:sz w:val="24"/>
          <w:szCs w:val="24"/>
        </w:rPr>
        <w:t>colocada</w:t>
      </w:r>
      <w:r>
        <w:rPr>
          <w:rFonts w:hint="default" w:ascii="Arial" w:hAnsi="Arial" w:cs="Arial"/>
          <w:i w:val="0"/>
          <w:iCs w:val="0"/>
          <w:spacing w:val="11"/>
          <w:sz w:val="24"/>
          <w:szCs w:val="24"/>
        </w:rPr>
        <w:t xml:space="preserve"> </w:t>
      </w:r>
      <w:r>
        <w:rPr>
          <w:rFonts w:hint="default" w:ascii="Arial" w:hAnsi="Arial" w:cs="Arial"/>
          <w:i w:val="0"/>
          <w:iCs w:val="0"/>
          <w:sz w:val="24"/>
          <w:szCs w:val="24"/>
        </w:rPr>
        <w:t>para</w:t>
      </w:r>
      <w:r>
        <w:rPr>
          <w:rFonts w:hint="default" w:ascii="Arial" w:hAnsi="Arial" w:cs="Arial"/>
          <w:i w:val="0"/>
          <w:iCs w:val="0"/>
          <w:spacing w:val="11"/>
          <w:sz w:val="24"/>
          <w:szCs w:val="24"/>
        </w:rPr>
        <w:t xml:space="preserve"> </w:t>
      </w:r>
      <w:r>
        <w:rPr>
          <w:rFonts w:hint="default" w:ascii="Arial" w:hAnsi="Arial" w:cs="Arial"/>
          <w:i w:val="0"/>
          <w:iCs w:val="0"/>
          <w:sz w:val="24"/>
          <w:szCs w:val="24"/>
        </w:rPr>
        <w:t>cima.</w:t>
      </w:r>
      <w:r>
        <w:rPr>
          <w:rFonts w:hint="default" w:ascii="Arial" w:hAnsi="Arial" w:cs="Arial"/>
          <w:i w:val="0"/>
          <w:iCs w:val="0"/>
          <w:spacing w:val="11"/>
          <w:sz w:val="24"/>
          <w:szCs w:val="24"/>
        </w:rPr>
        <w:t xml:space="preserve"> </w:t>
      </w:r>
      <w:r>
        <w:rPr>
          <w:rFonts w:hint="default" w:ascii="Arial" w:hAnsi="Arial" w:cs="Arial"/>
          <w:i w:val="0"/>
          <w:iCs w:val="0"/>
          <w:sz w:val="24"/>
          <w:szCs w:val="24"/>
        </w:rPr>
        <w:t>Os</w:t>
      </w:r>
      <w:r>
        <w:rPr>
          <w:rFonts w:hint="default" w:ascii="Arial" w:hAnsi="Arial" w:cs="Arial"/>
          <w:i w:val="0"/>
          <w:iCs w:val="0"/>
          <w:spacing w:val="10"/>
          <w:sz w:val="24"/>
          <w:szCs w:val="24"/>
        </w:rPr>
        <w:t xml:space="preserve"> </w:t>
      </w:r>
      <w:r>
        <w:rPr>
          <w:rFonts w:hint="default" w:ascii="Arial" w:hAnsi="Arial" w:cs="Arial"/>
          <w:i w:val="0"/>
          <w:iCs w:val="0"/>
          <w:sz w:val="24"/>
          <w:szCs w:val="24"/>
        </w:rPr>
        <w:t>meios-fios</w:t>
      </w:r>
      <w:r>
        <w:rPr>
          <w:rFonts w:hint="default" w:ascii="Arial" w:hAnsi="Arial" w:cs="Arial"/>
          <w:i w:val="0"/>
          <w:iCs w:val="0"/>
          <w:spacing w:val="1"/>
          <w:sz w:val="24"/>
          <w:szCs w:val="24"/>
        </w:rPr>
        <w:t xml:space="preserve"> </w:t>
      </w:r>
      <w:r>
        <w:rPr>
          <w:rFonts w:hint="default" w:ascii="Arial" w:hAnsi="Arial" w:cs="Arial"/>
          <w:i w:val="0"/>
          <w:iCs w:val="0"/>
          <w:sz w:val="24"/>
          <w:szCs w:val="24"/>
        </w:rPr>
        <w:t>deverão</w:t>
      </w:r>
      <w:r>
        <w:rPr>
          <w:rFonts w:hint="default" w:ascii="Arial" w:hAnsi="Arial" w:cs="Arial"/>
          <w:i w:val="0"/>
          <w:iCs w:val="0"/>
          <w:spacing w:val="9"/>
          <w:sz w:val="24"/>
          <w:szCs w:val="24"/>
        </w:rPr>
        <w:t xml:space="preserve"> </w:t>
      </w:r>
      <w:r>
        <w:rPr>
          <w:rFonts w:hint="default" w:ascii="Arial" w:hAnsi="Arial" w:cs="Arial"/>
          <w:i w:val="0"/>
          <w:iCs w:val="0"/>
          <w:sz w:val="24"/>
          <w:szCs w:val="24"/>
        </w:rPr>
        <w:t>ter</w:t>
      </w:r>
      <w:r>
        <w:rPr>
          <w:rFonts w:hint="default" w:ascii="Arial" w:hAnsi="Arial" w:cs="Arial"/>
          <w:i w:val="0"/>
          <w:iCs w:val="0"/>
          <w:spacing w:val="5"/>
          <w:sz w:val="24"/>
          <w:szCs w:val="24"/>
        </w:rPr>
        <w:t xml:space="preserve"> </w:t>
      </w:r>
      <w:r>
        <w:rPr>
          <w:rFonts w:hint="default" w:ascii="Arial" w:hAnsi="Arial" w:cs="Arial"/>
          <w:i w:val="0"/>
          <w:iCs w:val="0"/>
          <w:sz w:val="24"/>
          <w:szCs w:val="24"/>
        </w:rPr>
        <w:t>suas</w:t>
      </w:r>
      <w:r>
        <w:rPr>
          <w:rFonts w:hint="default" w:ascii="Arial" w:hAnsi="Arial" w:cs="Arial"/>
          <w:i w:val="0"/>
          <w:iCs w:val="0"/>
          <w:spacing w:val="6"/>
          <w:sz w:val="24"/>
          <w:szCs w:val="24"/>
        </w:rPr>
        <w:t xml:space="preserve"> </w:t>
      </w:r>
      <w:r>
        <w:rPr>
          <w:rFonts w:hint="default" w:ascii="Arial" w:hAnsi="Arial" w:cs="Arial"/>
          <w:i w:val="0"/>
          <w:iCs w:val="0"/>
          <w:sz w:val="24"/>
          <w:szCs w:val="24"/>
        </w:rPr>
        <w:t>juntas</w:t>
      </w:r>
      <w:r>
        <w:rPr>
          <w:rFonts w:hint="default" w:ascii="Arial" w:hAnsi="Arial" w:cs="Arial"/>
          <w:i w:val="0"/>
          <w:iCs w:val="0"/>
          <w:spacing w:val="5"/>
          <w:sz w:val="24"/>
          <w:szCs w:val="24"/>
        </w:rPr>
        <w:t xml:space="preserve"> </w:t>
      </w:r>
      <w:r>
        <w:rPr>
          <w:rFonts w:hint="default" w:ascii="Arial" w:hAnsi="Arial" w:cs="Arial"/>
          <w:i w:val="0"/>
          <w:iCs w:val="0"/>
          <w:sz w:val="24"/>
          <w:szCs w:val="24"/>
        </w:rPr>
        <w:t>tomadas</w:t>
      </w:r>
      <w:r>
        <w:rPr>
          <w:rFonts w:hint="default" w:ascii="Arial" w:hAnsi="Arial" w:cs="Arial"/>
          <w:i w:val="0"/>
          <w:iCs w:val="0"/>
          <w:spacing w:val="9"/>
          <w:sz w:val="24"/>
          <w:szCs w:val="24"/>
        </w:rPr>
        <w:t xml:space="preserve"> </w:t>
      </w:r>
      <w:r>
        <w:rPr>
          <w:rFonts w:hint="default" w:ascii="Arial" w:hAnsi="Arial" w:cs="Arial"/>
          <w:i w:val="0"/>
          <w:iCs w:val="0"/>
          <w:sz w:val="24"/>
          <w:szCs w:val="24"/>
        </w:rPr>
        <w:t>com</w:t>
      </w:r>
      <w:r>
        <w:rPr>
          <w:rFonts w:hint="default" w:ascii="Arial" w:hAnsi="Arial" w:cs="Arial"/>
          <w:i w:val="0"/>
          <w:iCs w:val="0"/>
          <w:spacing w:val="5"/>
          <w:sz w:val="24"/>
          <w:szCs w:val="24"/>
        </w:rPr>
        <w:t xml:space="preserve"> </w:t>
      </w:r>
      <w:r>
        <w:rPr>
          <w:rFonts w:hint="default" w:ascii="Arial" w:hAnsi="Arial" w:cs="Arial"/>
          <w:i w:val="0"/>
          <w:iCs w:val="0"/>
          <w:sz w:val="24"/>
          <w:szCs w:val="24"/>
        </w:rPr>
        <w:t>argamassa</w:t>
      </w:r>
      <w:r>
        <w:rPr>
          <w:rFonts w:hint="default" w:ascii="Arial" w:hAnsi="Arial" w:cs="Arial"/>
          <w:i w:val="0"/>
          <w:iCs w:val="0"/>
          <w:spacing w:val="7"/>
          <w:sz w:val="24"/>
          <w:szCs w:val="24"/>
        </w:rPr>
        <w:t xml:space="preserve"> </w:t>
      </w:r>
      <w:r>
        <w:rPr>
          <w:rFonts w:hint="default" w:ascii="Arial" w:hAnsi="Arial" w:cs="Arial"/>
          <w:i w:val="0"/>
          <w:iCs w:val="0"/>
          <w:sz w:val="24"/>
          <w:szCs w:val="24"/>
        </w:rPr>
        <w:t>de</w:t>
      </w:r>
      <w:r>
        <w:rPr>
          <w:rFonts w:hint="default" w:ascii="Arial" w:hAnsi="Arial" w:cs="Arial"/>
          <w:i w:val="0"/>
          <w:iCs w:val="0"/>
          <w:spacing w:val="4"/>
          <w:sz w:val="24"/>
          <w:szCs w:val="24"/>
        </w:rPr>
        <w:t xml:space="preserve"> </w:t>
      </w:r>
      <w:r>
        <w:rPr>
          <w:rFonts w:hint="default" w:ascii="Arial" w:hAnsi="Arial" w:cs="Arial"/>
          <w:i w:val="0"/>
          <w:iCs w:val="0"/>
          <w:sz w:val="24"/>
          <w:szCs w:val="24"/>
        </w:rPr>
        <w:t>cimento</w:t>
      </w:r>
      <w:r>
        <w:rPr>
          <w:rFonts w:hint="default" w:ascii="Arial" w:hAnsi="Arial" w:cs="Arial"/>
          <w:i w:val="0"/>
          <w:iCs w:val="0"/>
          <w:spacing w:val="9"/>
          <w:sz w:val="24"/>
          <w:szCs w:val="24"/>
        </w:rPr>
        <w:t xml:space="preserve"> </w:t>
      </w:r>
      <w:r>
        <w:rPr>
          <w:rFonts w:hint="default" w:ascii="Arial" w:hAnsi="Arial" w:cs="Arial"/>
          <w:i w:val="0"/>
          <w:iCs w:val="0"/>
          <w:sz w:val="24"/>
          <w:szCs w:val="24"/>
        </w:rPr>
        <w:t>e</w:t>
      </w:r>
      <w:r>
        <w:rPr>
          <w:rFonts w:hint="default" w:ascii="Arial" w:hAnsi="Arial" w:cs="Arial"/>
          <w:i w:val="0"/>
          <w:iCs w:val="0"/>
          <w:spacing w:val="7"/>
          <w:sz w:val="24"/>
          <w:szCs w:val="24"/>
        </w:rPr>
        <w:t xml:space="preserve"> </w:t>
      </w:r>
      <w:r>
        <w:rPr>
          <w:rFonts w:hint="default" w:ascii="Arial" w:hAnsi="Arial" w:cs="Arial"/>
          <w:i w:val="0"/>
          <w:iCs w:val="0"/>
          <w:sz w:val="24"/>
          <w:szCs w:val="24"/>
        </w:rPr>
        <w:t>areia</w:t>
      </w:r>
      <w:r>
        <w:rPr>
          <w:rFonts w:hint="default" w:ascii="Arial" w:hAnsi="Arial" w:cs="Arial"/>
          <w:i w:val="0"/>
          <w:iCs w:val="0"/>
          <w:spacing w:val="6"/>
          <w:sz w:val="24"/>
          <w:szCs w:val="24"/>
        </w:rPr>
        <w:t xml:space="preserve"> </w:t>
      </w:r>
      <w:r>
        <w:rPr>
          <w:rFonts w:hint="default" w:ascii="Arial" w:hAnsi="Arial" w:cs="Arial"/>
          <w:i w:val="0"/>
          <w:iCs w:val="0"/>
          <w:sz w:val="24"/>
          <w:szCs w:val="24"/>
        </w:rPr>
        <w:t>no</w:t>
      </w:r>
      <w:r>
        <w:rPr>
          <w:rFonts w:hint="default" w:ascii="Arial" w:hAnsi="Arial" w:cs="Arial"/>
          <w:i w:val="0"/>
          <w:iCs w:val="0"/>
          <w:spacing w:val="7"/>
          <w:sz w:val="24"/>
          <w:szCs w:val="24"/>
        </w:rPr>
        <w:t xml:space="preserve"> </w:t>
      </w:r>
      <w:r>
        <w:rPr>
          <w:rFonts w:hint="default" w:ascii="Arial" w:hAnsi="Arial" w:cs="Arial"/>
          <w:i w:val="0"/>
          <w:iCs w:val="0"/>
          <w:sz w:val="24"/>
          <w:szCs w:val="24"/>
        </w:rPr>
        <w:t>traço</w:t>
      </w:r>
      <w:r>
        <w:rPr>
          <w:rFonts w:hint="default" w:ascii="Arial" w:hAnsi="Arial" w:cs="Arial"/>
          <w:i w:val="0"/>
          <w:iCs w:val="0"/>
          <w:spacing w:val="1"/>
          <w:sz w:val="24"/>
          <w:szCs w:val="24"/>
        </w:rPr>
        <w:t xml:space="preserve"> </w:t>
      </w:r>
      <w:r>
        <w:rPr>
          <w:rFonts w:hint="default" w:ascii="Arial" w:hAnsi="Arial" w:cs="Arial"/>
          <w:i w:val="0"/>
          <w:iCs w:val="0"/>
          <w:sz w:val="24"/>
          <w:szCs w:val="24"/>
        </w:rPr>
        <w:t>1:3.</w:t>
      </w:r>
      <w:r>
        <w:rPr>
          <w:rFonts w:hint="default" w:ascii="Arial" w:hAnsi="Arial" w:cs="Arial"/>
          <w:i w:val="0"/>
          <w:iCs w:val="0"/>
          <w:spacing w:val="6"/>
          <w:sz w:val="24"/>
          <w:szCs w:val="24"/>
        </w:rPr>
        <w:t xml:space="preserve"> </w:t>
      </w:r>
      <w:r>
        <w:rPr>
          <w:rFonts w:hint="default" w:ascii="Arial" w:hAnsi="Arial" w:cs="Arial"/>
          <w:i w:val="0"/>
          <w:iCs w:val="0"/>
          <w:sz w:val="24"/>
          <w:szCs w:val="24"/>
        </w:rPr>
        <w:t>O</w:t>
      </w:r>
      <w:r>
        <w:rPr>
          <w:rFonts w:hint="default" w:ascii="Arial" w:hAnsi="Arial" w:cs="Arial"/>
          <w:i w:val="0"/>
          <w:iCs w:val="0"/>
          <w:spacing w:val="10"/>
          <w:sz w:val="24"/>
          <w:szCs w:val="24"/>
        </w:rPr>
        <w:t xml:space="preserve"> </w:t>
      </w:r>
      <w:r>
        <w:rPr>
          <w:rFonts w:hint="default" w:ascii="Arial" w:hAnsi="Arial" w:cs="Arial"/>
          <w:i w:val="0"/>
          <w:iCs w:val="0"/>
          <w:sz w:val="24"/>
          <w:szCs w:val="24"/>
        </w:rPr>
        <w:t>material</w:t>
      </w:r>
      <w:r>
        <w:rPr>
          <w:rFonts w:hint="default" w:ascii="Arial" w:hAnsi="Arial" w:cs="Arial"/>
          <w:i w:val="0"/>
          <w:iCs w:val="0"/>
          <w:spacing w:val="7"/>
          <w:sz w:val="24"/>
          <w:szCs w:val="24"/>
        </w:rPr>
        <w:t xml:space="preserve"> </w:t>
      </w:r>
      <w:r>
        <w:rPr>
          <w:rFonts w:hint="default" w:ascii="Arial" w:hAnsi="Arial" w:cs="Arial"/>
          <w:i w:val="0"/>
          <w:iCs w:val="0"/>
          <w:sz w:val="24"/>
          <w:szCs w:val="24"/>
        </w:rPr>
        <w:t>retirado</w:t>
      </w:r>
      <w:r>
        <w:rPr>
          <w:rFonts w:hint="default" w:ascii="Arial" w:hAnsi="Arial" w:cs="Arial"/>
          <w:i w:val="0"/>
          <w:iCs w:val="0"/>
          <w:spacing w:val="9"/>
          <w:sz w:val="24"/>
          <w:szCs w:val="24"/>
        </w:rPr>
        <w:t xml:space="preserve"> </w:t>
      </w:r>
      <w:r>
        <w:rPr>
          <w:rFonts w:hint="default" w:ascii="Arial" w:hAnsi="Arial" w:cs="Arial"/>
          <w:i w:val="0"/>
          <w:iCs w:val="0"/>
          <w:sz w:val="24"/>
          <w:szCs w:val="24"/>
        </w:rPr>
        <w:t>quando</w:t>
      </w:r>
      <w:r>
        <w:rPr>
          <w:rFonts w:hint="default" w:ascii="Arial" w:hAnsi="Arial" w:cs="Arial"/>
          <w:i w:val="0"/>
          <w:iCs w:val="0"/>
          <w:spacing w:val="6"/>
          <w:sz w:val="24"/>
          <w:szCs w:val="24"/>
        </w:rPr>
        <w:t xml:space="preserve"> </w:t>
      </w:r>
      <w:r>
        <w:rPr>
          <w:rFonts w:hint="default" w:ascii="Arial" w:hAnsi="Arial" w:cs="Arial"/>
          <w:i w:val="0"/>
          <w:iCs w:val="0"/>
          <w:sz w:val="24"/>
          <w:szCs w:val="24"/>
        </w:rPr>
        <w:t>da</w:t>
      </w:r>
      <w:r>
        <w:rPr>
          <w:rFonts w:hint="default" w:ascii="Arial" w:hAnsi="Arial" w:cs="Arial"/>
          <w:i w:val="0"/>
          <w:iCs w:val="0"/>
          <w:spacing w:val="9"/>
          <w:sz w:val="24"/>
          <w:szCs w:val="24"/>
        </w:rPr>
        <w:t xml:space="preserve"> </w:t>
      </w:r>
      <w:r>
        <w:rPr>
          <w:rFonts w:hint="default" w:ascii="Arial" w:hAnsi="Arial" w:cs="Arial"/>
          <w:i w:val="0"/>
          <w:iCs w:val="0"/>
          <w:sz w:val="24"/>
          <w:szCs w:val="24"/>
        </w:rPr>
        <w:t>escavação</w:t>
      </w:r>
      <w:r>
        <w:rPr>
          <w:rFonts w:hint="default" w:ascii="Arial" w:hAnsi="Arial" w:cs="Arial"/>
          <w:i w:val="0"/>
          <w:iCs w:val="0"/>
          <w:spacing w:val="9"/>
          <w:sz w:val="24"/>
          <w:szCs w:val="24"/>
        </w:rPr>
        <w:t xml:space="preserve"> </w:t>
      </w:r>
      <w:r>
        <w:rPr>
          <w:rFonts w:hint="default" w:ascii="Arial" w:hAnsi="Arial" w:cs="Arial"/>
          <w:i w:val="0"/>
          <w:iCs w:val="0"/>
          <w:sz w:val="24"/>
          <w:szCs w:val="24"/>
        </w:rPr>
        <w:t>da</w:t>
      </w:r>
      <w:r>
        <w:rPr>
          <w:rFonts w:hint="default" w:ascii="Arial" w:hAnsi="Arial" w:cs="Arial"/>
          <w:i w:val="0"/>
          <w:iCs w:val="0"/>
          <w:spacing w:val="6"/>
          <w:sz w:val="24"/>
          <w:szCs w:val="24"/>
        </w:rPr>
        <w:t xml:space="preserve"> </w:t>
      </w:r>
      <w:r>
        <w:rPr>
          <w:rFonts w:hint="default" w:ascii="Arial" w:hAnsi="Arial" w:cs="Arial"/>
          <w:i w:val="0"/>
          <w:iCs w:val="0"/>
          <w:sz w:val="24"/>
          <w:szCs w:val="24"/>
        </w:rPr>
        <w:t>vala,</w:t>
      </w:r>
      <w:r>
        <w:rPr>
          <w:rFonts w:hint="default" w:ascii="Arial" w:hAnsi="Arial" w:cs="Arial"/>
          <w:i w:val="0"/>
          <w:iCs w:val="0"/>
          <w:spacing w:val="11"/>
          <w:sz w:val="24"/>
          <w:szCs w:val="24"/>
        </w:rPr>
        <w:t xml:space="preserve"> </w:t>
      </w:r>
      <w:r>
        <w:rPr>
          <w:rFonts w:hint="default" w:ascii="Arial" w:hAnsi="Arial" w:cs="Arial"/>
          <w:i w:val="0"/>
          <w:iCs w:val="0"/>
          <w:sz w:val="24"/>
          <w:szCs w:val="24"/>
        </w:rPr>
        <w:t>deverá</w:t>
      </w:r>
      <w:r>
        <w:rPr>
          <w:rFonts w:hint="default" w:ascii="Arial" w:hAnsi="Arial" w:cs="Arial"/>
          <w:i w:val="0"/>
          <w:iCs w:val="0"/>
          <w:spacing w:val="9"/>
          <w:sz w:val="24"/>
          <w:szCs w:val="24"/>
        </w:rPr>
        <w:t xml:space="preserve"> </w:t>
      </w:r>
      <w:r>
        <w:rPr>
          <w:rFonts w:hint="default" w:ascii="Arial" w:hAnsi="Arial" w:cs="Arial"/>
          <w:i w:val="0"/>
          <w:iCs w:val="0"/>
          <w:sz w:val="24"/>
          <w:szCs w:val="24"/>
        </w:rPr>
        <w:t>ser</w:t>
      </w:r>
      <w:r>
        <w:rPr>
          <w:rFonts w:hint="default" w:ascii="Arial" w:hAnsi="Arial" w:cs="Arial"/>
          <w:i w:val="0"/>
          <w:iCs w:val="0"/>
          <w:spacing w:val="9"/>
          <w:sz w:val="24"/>
          <w:szCs w:val="24"/>
        </w:rPr>
        <w:t xml:space="preserve"> </w:t>
      </w:r>
      <w:r>
        <w:rPr>
          <w:rFonts w:hint="default" w:ascii="Arial" w:hAnsi="Arial" w:cs="Arial"/>
          <w:i w:val="0"/>
          <w:iCs w:val="0"/>
          <w:sz w:val="24"/>
          <w:szCs w:val="24"/>
        </w:rPr>
        <w:t>recolocado</w:t>
      </w:r>
      <w:r>
        <w:rPr>
          <w:rFonts w:hint="default" w:ascii="Arial" w:hAnsi="Arial" w:cs="Arial"/>
          <w:i w:val="0"/>
          <w:iCs w:val="0"/>
          <w:spacing w:val="1"/>
          <w:sz w:val="24"/>
          <w:szCs w:val="24"/>
        </w:rPr>
        <w:t xml:space="preserve"> </w:t>
      </w:r>
      <w:r>
        <w:rPr>
          <w:rFonts w:hint="default" w:ascii="Arial" w:hAnsi="Arial" w:cs="Arial"/>
          <w:i w:val="0"/>
          <w:iCs w:val="0"/>
          <w:sz w:val="24"/>
          <w:szCs w:val="24"/>
        </w:rPr>
        <w:t>na</w:t>
      </w:r>
      <w:r>
        <w:rPr>
          <w:rFonts w:hint="default" w:ascii="Arial" w:hAnsi="Arial" w:cs="Arial"/>
          <w:i w:val="0"/>
          <w:iCs w:val="0"/>
          <w:spacing w:val="34"/>
          <w:sz w:val="24"/>
          <w:szCs w:val="24"/>
        </w:rPr>
        <w:t xml:space="preserve"> </w:t>
      </w:r>
      <w:r>
        <w:rPr>
          <w:rFonts w:hint="default" w:ascii="Arial" w:hAnsi="Arial" w:cs="Arial"/>
          <w:i w:val="0"/>
          <w:iCs w:val="0"/>
          <w:sz w:val="24"/>
          <w:szCs w:val="24"/>
        </w:rPr>
        <w:t>mesma,</w:t>
      </w:r>
      <w:r>
        <w:rPr>
          <w:rFonts w:hint="default" w:ascii="Arial" w:hAnsi="Arial" w:cs="Arial"/>
          <w:i w:val="0"/>
          <w:iCs w:val="0"/>
          <w:spacing w:val="35"/>
          <w:sz w:val="24"/>
          <w:szCs w:val="24"/>
        </w:rPr>
        <w:t xml:space="preserve"> </w:t>
      </w:r>
      <w:r>
        <w:rPr>
          <w:rFonts w:hint="default" w:ascii="Arial" w:hAnsi="Arial" w:cs="Arial"/>
          <w:i w:val="0"/>
          <w:iCs w:val="0"/>
          <w:sz w:val="24"/>
          <w:szCs w:val="24"/>
        </w:rPr>
        <w:t>ao</w:t>
      </w:r>
      <w:r>
        <w:rPr>
          <w:rFonts w:hint="default" w:ascii="Arial" w:hAnsi="Arial" w:cs="Arial"/>
          <w:i w:val="0"/>
          <w:iCs w:val="0"/>
          <w:spacing w:val="34"/>
          <w:sz w:val="24"/>
          <w:szCs w:val="24"/>
        </w:rPr>
        <w:t xml:space="preserve"> </w:t>
      </w:r>
      <w:r>
        <w:rPr>
          <w:rFonts w:hint="default" w:ascii="Arial" w:hAnsi="Arial" w:cs="Arial"/>
          <w:i w:val="0"/>
          <w:iCs w:val="0"/>
          <w:sz w:val="24"/>
          <w:szCs w:val="24"/>
        </w:rPr>
        <w:t>lado</w:t>
      </w:r>
      <w:r>
        <w:rPr>
          <w:rFonts w:hint="default" w:ascii="Arial" w:hAnsi="Arial" w:cs="Arial"/>
          <w:i w:val="0"/>
          <w:iCs w:val="0"/>
          <w:spacing w:val="33"/>
          <w:sz w:val="24"/>
          <w:szCs w:val="24"/>
        </w:rPr>
        <w:t xml:space="preserve"> </w:t>
      </w:r>
      <w:r>
        <w:rPr>
          <w:rFonts w:hint="default" w:ascii="Arial" w:hAnsi="Arial" w:cs="Arial"/>
          <w:i w:val="0"/>
          <w:iCs w:val="0"/>
          <w:sz w:val="24"/>
          <w:szCs w:val="24"/>
        </w:rPr>
        <w:t>do</w:t>
      </w:r>
      <w:r>
        <w:rPr>
          <w:rFonts w:hint="default" w:ascii="Arial" w:hAnsi="Arial" w:cs="Arial"/>
          <w:i w:val="0"/>
          <w:iCs w:val="0"/>
          <w:spacing w:val="34"/>
          <w:sz w:val="24"/>
          <w:szCs w:val="24"/>
        </w:rPr>
        <w:t xml:space="preserve"> </w:t>
      </w:r>
      <w:r>
        <w:rPr>
          <w:rFonts w:hint="default" w:ascii="Arial" w:hAnsi="Arial" w:cs="Arial"/>
          <w:i w:val="0"/>
          <w:iCs w:val="0"/>
          <w:sz w:val="24"/>
          <w:szCs w:val="24"/>
        </w:rPr>
        <w:t>meio-fio</w:t>
      </w:r>
      <w:r>
        <w:rPr>
          <w:rFonts w:hint="default" w:ascii="Arial" w:hAnsi="Arial" w:cs="Arial"/>
          <w:i w:val="0"/>
          <w:iCs w:val="0"/>
          <w:spacing w:val="35"/>
          <w:sz w:val="24"/>
          <w:szCs w:val="24"/>
        </w:rPr>
        <w:t xml:space="preserve"> </w:t>
      </w:r>
      <w:r>
        <w:rPr>
          <w:rFonts w:hint="default" w:ascii="Arial" w:hAnsi="Arial" w:cs="Arial"/>
          <w:i w:val="0"/>
          <w:iCs w:val="0"/>
          <w:sz w:val="24"/>
          <w:szCs w:val="24"/>
        </w:rPr>
        <w:t>já</w:t>
      </w:r>
      <w:r>
        <w:rPr>
          <w:rFonts w:hint="default" w:ascii="Arial" w:hAnsi="Arial" w:cs="Arial"/>
          <w:i w:val="0"/>
          <w:iCs w:val="0"/>
          <w:spacing w:val="37"/>
          <w:sz w:val="24"/>
          <w:szCs w:val="24"/>
        </w:rPr>
        <w:t xml:space="preserve"> </w:t>
      </w:r>
      <w:r>
        <w:rPr>
          <w:rFonts w:hint="default" w:ascii="Arial" w:hAnsi="Arial" w:cs="Arial"/>
          <w:i w:val="0"/>
          <w:iCs w:val="0"/>
          <w:sz w:val="24"/>
          <w:szCs w:val="24"/>
        </w:rPr>
        <w:t>assentado</w:t>
      </w:r>
      <w:r>
        <w:rPr>
          <w:rFonts w:hint="default" w:ascii="Arial" w:hAnsi="Arial" w:cs="Arial"/>
          <w:i w:val="0"/>
          <w:iCs w:val="0"/>
          <w:spacing w:val="35"/>
          <w:sz w:val="24"/>
          <w:szCs w:val="24"/>
        </w:rPr>
        <w:t xml:space="preserve"> </w:t>
      </w:r>
      <w:r>
        <w:rPr>
          <w:rFonts w:hint="default" w:ascii="Arial" w:hAnsi="Arial" w:cs="Arial"/>
          <w:i w:val="0"/>
          <w:iCs w:val="0"/>
          <w:sz w:val="24"/>
          <w:szCs w:val="24"/>
        </w:rPr>
        <w:t>e</w:t>
      </w:r>
      <w:r>
        <w:rPr>
          <w:rFonts w:hint="default" w:ascii="Arial" w:hAnsi="Arial" w:cs="Arial"/>
          <w:i w:val="0"/>
          <w:iCs w:val="0"/>
          <w:spacing w:val="34"/>
          <w:sz w:val="24"/>
          <w:szCs w:val="24"/>
        </w:rPr>
        <w:t xml:space="preserve"> </w:t>
      </w:r>
      <w:r>
        <w:rPr>
          <w:rFonts w:hint="default" w:ascii="Arial" w:hAnsi="Arial" w:cs="Arial"/>
          <w:i w:val="0"/>
          <w:iCs w:val="0"/>
          <w:sz w:val="24"/>
          <w:szCs w:val="24"/>
        </w:rPr>
        <w:t>devidamente</w:t>
      </w:r>
      <w:r>
        <w:rPr>
          <w:rFonts w:hint="default" w:ascii="Arial" w:hAnsi="Arial" w:cs="Arial"/>
          <w:i w:val="0"/>
          <w:iCs w:val="0"/>
          <w:spacing w:val="35"/>
          <w:sz w:val="24"/>
          <w:szCs w:val="24"/>
        </w:rPr>
        <w:t xml:space="preserve"> </w:t>
      </w:r>
      <w:r>
        <w:rPr>
          <w:rFonts w:hint="default" w:ascii="Arial" w:hAnsi="Arial" w:cs="Arial"/>
          <w:i w:val="0"/>
          <w:iCs w:val="0"/>
          <w:sz w:val="24"/>
          <w:szCs w:val="24"/>
        </w:rPr>
        <w:t>apiloado,</w:t>
      </w:r>
      <w:r>
        <w:rPr>
          <w:rFonts w:hint="default" w:ascii="Arial" w:hAnsi="Arial" w:cs="Arial"/>
          <w:i w:val="0"/>
          <w:iCs w:val="0"/>
          <w:spacing w:val="34"/>
          <w:sz w:val="24"/>
          <w:szCs w:val="24"/>
        </w:rPr>
        <w:t xml:space="preserve"> </w:t>
      </w:r>
      <w:r>
        <w:rPr>
          <w:rFonts w:hint="default" w:ascii="Arial" w:hAnsi="Arial" w:cs="Arial"/>
          <w:i w:val="0"/>
          <w:iCs w:val="0"/>
          <w:sz w:val="24"/>
          <w:szCs w:val="24"/>
        </w:rPr>
        <w:t>logo</w:t>
      </w:r>
      <w:r>
        <w:rPr>
          <w:rFonts w:hint="default" w:ascii="Arial" w:hAnsi="Arial" w:cs="Arial"/>
          <w:i w:val="0"/>
          <w:iCs w:val="0"/>
          <w:spacing w:val="1"/>
          <w:sz w:val="24"/>
          <w:szCs w:val="24"/>
        </w:rPr>
        <w:t xml:space="preserve"> </w:t>
      </w:r>
      <w:r>
        <w:rPr>
          <w:rFonts w:hint="default" w:ascii="Arial" w:hAnsi="Arial" w:cs="Arial"/>
          <w:i w:val="0"/>
          <w:iCs w:val="0"/>
          <w:sz w:val="24"/>
          <w:szCs w:val="24"/>
        </w:rPr>
        <w:t>que</w:t>
      </w:r>
      <w:r>
        <w:rPr>
          <w:rFonts w:hint="default" w:ascii="Arial" w:hAnsi="Arial" w:cs="Arial"/>
          <w:i w:val="0"/>
          <w:iCs w:val="0"/>
          <w:spacing w:val="22"/>
          <w:sz w:val="24"/>
          <w:szCs w:val="24"/>
        </w:rPr>
        <w:t xml:space="preserve"> </w:t>
      </w:r>
      <w:r>
        <w:rPr>
          <w:rFonts w:hint="default" w:ascii="Arial" w:hAnsi="Arial" w:cs="Arial"/>
          <w:i w:val="0"/>
          <w:iCs w:val="0"/>
          <w:sz w:val="24"/>
          <w:szCs w:val="24"/>
        </w:rPr>
        <w:t>fique</w:t>
      </w:r>
      <w:r>
        <w:rPr>
          <w:rFonts w:hint="default" w:ascii="Arial" w:hAnsi="Arial" w:cs="Arial"/>
          <w:i w:val="0"/>
          <w:iCs w:val="0"/>
          <w:spacing w:val="23"/>
          <w:sz w:val="24"/>
          <w:szCs w:val="24"/>
        </w:rPr>
        <w:t xml:space="preserve"> </w:t>
      </w:r>
      <w:r>
        <w:rPr>
          <w:rFonts w:hint="default" w:ascii="Arial" w:hAnsi="Arial" w:cs="Arial"/>
          <w:i w:val="0"/>
          <w:iCs w:val="0"/>
          <w:sz w:val="24"/>
          <w:szCs w:val="24"/>
        </w:rPr>
        <w:t>concluída</w:t>
      </w:r>
      <w:r>
        <w:rPr>
          <w:rFonts w:hint="default" w:ascii="Arial" w:hAnsi="Arial" w:cs="Arial"/>
          <w:i w:val="0"/>
          <w:iCs w:val="0"/>
          <w:spacing w:val="21"/>
          <w:sz w:val="24"/>
          <w:szCs w:val="24"/>
        </w:rPr>
        <w:t xml:space="preserve"> </w:t>
      </w:r>
      <w:r>
        <w:rPr>
          <w:rFonts w:hint="default" w:ascii="Arial" w:hAnsi="Arial" w:cs="Arial"/>
          <w:i w:val="0"/>
          <w:iCs w:val="0"/>
          <w:sz w:val="24"/>
          <w:szCs w:val="24"/>
        </w:rPr>
        <w:t>a</w:t>
      </w:r>
      <w:r>
        <w:rPr>
          <w:rFonts w:hint="default" w:ascii="Arial" w:hAnsi="Arial" w:cs="Arial"/>
          <w:i w:val="0"/>
          <w:iCs w:val="0"/>
          <w:spacing w:val="23"/>
          <w:sz w:val="24"/>
          <w:szCs w:val="24"/>
        </w:rPr>
        <w:t xml:space="preserve"> </w:t>
      </w:r>
      <w:r>
        <w:rPr>
          <w:rFonts w:hint="default" w:ascii="Arial" w:hAnsi="Arial" w:cs="Arial"/>
          <w:i w:val="0"/>
          <w:iCs w:val="0"/>
          <w:sz w:val="24"/>
          <w:szCs w:val="24"/>
        </w:rPr>
        <w:t>colocação</w:t>
      </w:r>
      <w:r>
        <w:rPr>
          <w:rFonts w:hint="default" w:ascii="Arial" w:hAnsi="Arial" w:cs="Arial"/>
          <w:i w:val="0"/>
          <w:iCs w:val="0"/>
          <w:spacing w:val="20"/>
          <w:sz w:val="24"/>
          <w:szCs w:val="24"/>
        </w:rPr>
        <w:t xml:space="preserve"> </w:t>
      </w:r>
      <w:r>
        <w:rPr>
          <w:rFonts w:hint="default" w:ascii="Arial" w:hAnsi="Arial" w:cs="Arial"/>
          <w:i w:val="0"/>
          <w:iCs w:val="0"/>
          <w:sz w:val="24"/>
          <w:szCs w:val="24"/>
        </w:rPr>
        <w:t>das</w:t>
      </w:r>
      <w:r>
        <w:rPr>
          <w:rFonts w:hint="default" w:ascii="Arial" w:hAnsi="Arial" w:cs="Arial"/>
          <w:i w:val="0"/>
          <w:iCs w:val="0"/>
          <w:spacing w:val="22"/>
          <w:sz w:val="24"/>
          <w:szCs w:val="24"/>
        </w:rPr>
        <w:t xml:space="preserve"> </w:t>
      </w:r>
      <w:r>
        <w:rPr>
          <w:rFonts w:hint="default" w:ascii="Arial" w:hAnsi="Arial" w:cs="Arial"/>
          <w:i w:val="0"/>
          <w:iCs w:val="0"/>
          <w:sz w:val="24"/>
          <w:szCs w:val="24"/>
        </w:rPr>
        <w:t>referidas</w:t>
      </w:r>
      <w:r>
        <w:rPr>
          <w:rFonts w:hint="default" w:ascii="Arial" w:hAnsi="Arial" w:cs="Arial"/>
          <w:i w:val="0"/>
          <w:iCs w:val="0"/>
          <w:spacing w:val="22"/>
          <w:sz w:val="24"/>
          <w:szCs w:val="24"/>
        </w:rPr>
        <w:t xml:space="preserve"> </w:t>
      </w:r>
      <w:r>
        <w:rPr>
          <w:rFonts w:hint="default" w:ascii="Arial" w:hAnsi="Arial" w:cs="Arial"/>
          <w:i w:val="0"/>
          <w:iCs w:val="0"/>
          <w:sz w:val="24"/>
          <w:szCs w:val="24"/>
        </w:rPr>
        <w:t>peças.</w:t>
      </w:r>
      <w:r>
        <w:rPr>
          <w:rFonts w:hint="default" w:ascii="Arial" w:hAnsi="Arial" w:cs="Arial"/>
          <w:i w:val="0"/>
          <w:iCs w:val="0"/>
          <w:spacing w:val="23"/>
          <w:sz w:val="24"/>
          <w:szCs w:val="24"/>
        </w:rPr>
        <w:t xml:space="preserve"> </w:t>
      </w:r>
      <w:r>
        <w:rPr>
          <w:rFonts w:hint="default" w:ascii="Arial" w:hAnsi="Arial" w:cs="Arial"/>
          <w:i w:val="0"/>
          <w:iCs w:val="0"/>
          <w:sz w:val="24"/>
          <w:szCs w:val="24"/>
        </w:rPr>
        <w:t>O</w:t>
      </w:r>
      <w:r>
        <w:rPr>
          <w:rFonts w:hint="default" w:ascii="Arial" w:hAnsi="Arial" w:cs="Arial"/>
          <w:i w:val="0"/>
          <w:iCs w:val="0"/>
          <w:spacing w:val="20"/>
          <w:sz w:val="24"/>
          <w:szCs w:val="24"/>
        </w:rPr>
        <w:t xml:space="preserve"> </w:t>
      </w:r>
      <w:r>
        <w:rPr>
          <w:rFonts w:hint="default" w:ascii="Arial" w:hAnsi="Arial" w:cs="Arial"/>
          <w:i w:val="0"/>
          <w:iCs w:val="0"/>
          <w:sz w:val="24"/>
          <w:szCs w:val="24"/>
        </w:rPr>
        <w:t>alinhamento</w:t>
      </w:r>
      <w:r>
        <w:rPr>
          <w:rFonts w:hint="default" w:ascii="Arial" w:hAnsi="Arial" w:cs="Arial"/>
          <w:i w:val="0"/>
          <w:iCs w:val="0"/>
          <w:spacing w:val="20"/>
          <w:sz w:val="24"/>
          <w:szCs w:val="24"/>
        </w:rPr>
        <w:t xml:space="preserve"> </w:t>
      </w:r>
      <w:r>
        <w:rPr>
          <w:rFonts w:hint="default" w:ascii="Arial" w:hAnsi="Arial" w:cs="Arial"/>
          <w:i w:val="0"/>
          <w:iCs w:val="0"/>
          <w:sz w:val="24"/>
          <w:szCs w:val="24"/>
        </w:rPr>
        <w:t>e</w:t>
      </w:r>
      <w:r>
        <w:rPr>
          <w:rFonts w:hint="default" w:ascii="Arial" w:hAnsi="Arial" w:cs="Arial"/>
          <w:i w:val="0"/>
          <w:iCs w:val="0"/>
          <w:spacing w:val="23"/>
          <w:sz w:val="24"/>
          <w:szCs w:val="24"/>
        </w:rPr>
        <w:t xml:space="preserve"> </w:t>
      </w:r>
      <w:r>
        <w:rPr>
          <w:rFonts w:hint="default" w:ascii="Arial" w:hAnsi="Arial" w:cs="Arial"/>
          <w:i w:val="0"/>
          <w:iCs w:val="0"/>
          <w:sz w:val="24"/>
          <w:szCs w:val="24"/>
        </w:rPr>
        <w:t>perfil</w:t>
      </w:r>
      <w:r>
        <w:rPr>
          <w:rFonts w:hint="default" w:ascii="Arial" w:hAnsi="Arial" w:cs="Arial"/>
          <w:i w:val="0"/>
          <w:iCs w:val="0"/>
          <w:spacing w:val="1"/>
          <w:sz w:val="24"/>
          <w:szCs w:val="24"/>
        </w:rPr>
        <w:t xml:space="preserve"> </w:t>
      </w:r>
      <w:r>
        <w:rPr>
          <w:rFonts w:hint="default" w:ascii="Arial" w:hAnsi="Arial" w:cs="Arial"/>
          <w:i w:val="0"/>
          <w:iCs w:val="0"/>
          <w:sz w:val="24"/>
          <w:szCs w:val="24"/>
        </w:rPr>
        <w:t>das</w:t>
      </w:r>
      <w:r>
        <w:rPr>
          <w:rFonts w:hint="default" w:ascii="Arial" w:hAnsi="Arial" w:cs="Arial"/>
          <w:i w:val="0"/>
          <w:iCs w:val="0"/>
          <w:spacing w:val="11"/>
          <w:sz w:val="24"/>
          <w:szCs w:val="24"/>
        </w:rPr>
        <w:t xml:space="preserve"> </w:t>
      </w:r>
      <w:r>
        <w:rPr>
          <w:rFonts w:hint="default" w:ascii="Arial" w:hAnsi="Arial" w:cs="Arial"/>
          <w:i w:val="0"/>
          <w:iCs w:val="0"/>
          <w:sz w:val="24"/>
          <w:szCs w:val="24"/>
        </w:rPr>
        <w:t>guias</w:t>
      </w:r>
      <w:r>
        <w:rPr>
          <w:rFonts w:hint="default" w:ascii="Arial" w:hAnsi="Arial" w:cs="Arial"/>
          <w:i w:val="0"/>
          <w:iCs w:val="0"/>
          <w:spacing w:val="17"/>
          <w:sz w:val="24"/>
          <w:szCs w:val="24"/>
        </w:rPr>
        <w:t xml:space="preserve"> </w:t>
      </w:r>
      <w:r>
        <w:rPr>
          <w:rFonts w:hint="default" w:ascii="Arial" w:hAnsi="Arial" w:cs="Arial"/>
          <w:i w:val="0"/>
          <w:iCs w:val="0"/>
          <w:sz w:val="24"/>
          <w:szCs w:val="24"/>
        </w:rPr>
        <w:t>deverão</w:t>
      </w:r>
      <w:r>
        <w:rPr>
          <w:rFonts w:hint="default" w:ascii="Arial" w:hAnsi="Arial" w:cs="Arial"/>
          <w:i w:val="0"/>
          <w:iCs w:val="0"/>
          <w:spacing w:val="13"/>
          <w:sz w:val="24"/>
          <w:szCs w:val="24"/>
        </w:rPr>
        <w:t xml:space="preserve"> </w:t>
      </w:r>
      <w:r>
        <w:rPr>
          <w:rFonts w:hint="default" w:ascii="Arial" w:hAnsi="Arial" w:cs="Arial"/>
          <w:i w:val="0"/>
          <w:iCs w:val="0"/>
          <w:sz w:val="24"/>
          <w:szCs w:val="24"/>
        </w:rPr>
        <w:t>ser</w:t>
      </w:r>
      <w:r>
        <w:rPr>
          <w:rFonts w:hint="default" w:ascii="Arial" w:hAnsi="Arial" w:cs="Arial"/>
          <w:i w:val="0"/>
          <w:iCs w:val="0"/>
          <w:spacing w:val="17"/>
          <w:sz w:val="24"/>
          <w:szCs w:val="24"/>
        </w:rPr>
        <w:t xml:space="preserve"> </w:t>
      </w:r>
      <w:r>
        <w:rPr>
          <w:rFonts w:hint="default" w:ascii="Arial" w:hAnsi="Arial" w:cs="Arial"/>
          <w:i w:val="0"/>
          <w:iCs w:val="0"/>
          <w:sz w:val="24"/>
          <w:szCs w:val="24"/>
        </w:rPr>
        <w:t>verificadas</w:t>
      </w:r>
      <w:r>
        <w:rPr>
          <w:rFonts w:hint="default" w:ascii="Arial" w:hAnsi="Arial" w:cs="Arial"/>
          <w:i w:val="0"/>
          <w:iCs w:val="0"/>
          <w:spacing w:val="15"/>
          <w:sz w:val="24"/>
          <w:szCs w:val="24"/>
        </w:rPr>
        <w:t xml:space="preserve"> </w:t>
      </w:r>
      <w:r>
        <w:rPr>
          <w:rFonts w:hint="default" w:ascii="Arial" w:hAnsi="Arial" w:cs="Arial"/>
          <w:i w:val="0"/>
          <w:iCs w:val="0"/>
          <w:sz w:val="24"/>
          <w:szCs w:val="24"/>
        </w:rPr>
        <w:t>antes</w:t>
      </w:r>
      <w:r>
        <w:rPr>
          <w:rFonts w:hint="default" w:ascii="Arial" w:hAnsi="Arial" w:cs="Arial"/>
          <w:i w:val="0"/>
          <w:iCs w:val="0"/>
          <w:spacing w:val="14"/>
          <w:sz w:val="24"/>
          <w:szCs w:val="24"/>
        </w:rPr>
        <w:t xml:space="preserve"> </w:t>
      </w:r>
      <w:r>
        <w:rPr>
          <w:rFonts w:hint="default" w:ascii="Arial" w:hAnsi="Arial" w:cs="Arial"/>
          <w:i w:val="0"/>
          <w:iCs w:val="0"/>
          <w:sz w:val="24"/>
          <w:szCs w:val="24"/>
        </w:rPr>
        <w:t>do</w:t>
      </w:r>
      <w:r>
        <w:rPr>
          <w:rFonts w:hint="default" w:ascii="Arial" w:hAnsi="Arial" w:cs="Arial"/>
          <w:i w:val="0"/>
          <w:iCs w:val="0"/>
          <w:spacing w:val="16"/>
          <w:sz w:val="24"/>
          <w:szCs w:val="24"/>
        </w:rPr>
        <w:t xml:space="preserve"> </w:t>
      </w:r>
      <w:r>
        <w:rPr>
          <w:rFonts w:hint="default" w:ascii="Arial" w:hAnsi="Arial" w:cs="Arial"/>
          <w:i w:val="0"/>
          <w:iCs w:val="0"/>
          <w:sz w:val="24"/>
          <w:szCs w:val="24"/>
        </w:rPr>
        <w:t>início</w:t>
      </w:r>
      <w:r>
        <w:rPr>
          <w:rFonts w:hint="default" w:ascii="Arial" w:hAnsi="Arial" w:cs="Arial"/>
          <w:i w:val="0"/>
          <w:iCs w:val="0"/>
          <w:spacing w:val="18"/>
          <w:sz w:val="24"/>
          <w:szCs w:val="24"/>
        </w:rPr>
        <w:t xml:space="preserve"> </w:t>
      </w:r>
      <w:r>
        <w:rPr>
          <w:rFonts w:hint="default" w:ascii="Arial" w:hAnsi="Arial" w:cs="Arial"/>
          <w:i w:val="0"/>
          <w:iCs w:val="0"/>
          <w:sz w:val="24"/>
          <w:szCs w:val="24"/>
        </w:rPr>
        <w:t>do</w:t>
      </w:r>
      <w:r>
        <w:rPr>
          <w:rFonts w:hint="default" w:ascii="Arial" w:hAnsi="Arial" w:cs="Arial"/>
          <w:i w:val="0"/>
          <w:iCs w:val="0"/>
          <w:spacing w:val="13"/>
          <w:sz w:val="24"/>
          <w:szCs w:val="24"/>
        </w:rPr>
        <w:t xml:space="preserve"> </w:t>
      </w:r>
      <w:r>
        <w:rPr>
          <w:rFonts w:hint="default" w:ascii="Arial" w:hAnsi="Arial" w:cs="Arial"/>
          <w:i w:val="0"/>
          <w:iCs w:val="0"/>
          <w:sz w:val="24"/>
          <w:szCs w:val="24"/>
        </w:rPr>
        <w:t>calçamento.</w:t>
      </w:r>
      <w:r>
        <w:rPr>
          <w:rFonts w:hint="default" w:ascii="Arial" w:hAnsi="Arial" w:cs="Arial"/>
          <w:i w:val="0"/>
          <w:iCs w:val="0"/>
          <w:spacing w:val="15"/>
          <w:sz w:val="24"/>
          <w:szCs w:val="24"/>
        </w:rPr>
        <w:t xml:space="preserve"> </w:t>
      </w:r>
      <w:r>
        <w:rPr>
          <w:rFonts w:hint="default" w:ascii="Arial" w:hAnsi="Arial" w:cs="Arial"/>
          <w:i w:val="0"/>
          <w:iCs w:val="0"/>
          <w:sz w:val="24"/>
          <w:szCs w:val="24"/>
        </w:rPr>
        <w:t>Os</w:t>
      </w:r>
      <w:r>
        <w:rPr>
          <w:rFonts w:hint="default" w:ascii="Arial" w:hAnsi="Arial" w:cs="Arial"/>
          <w:i w:val="0"/>
          <w:iCs w:val="0"/>
          <w:spacing w:val="14"/>
          <w:sz w:val="24"/>
          <w:szCs w:val="24"/>
        </w:rPr>
        <w:t xml:space="preserve"> </w:t>
      </w:r>
      <w:r>
        <w:rPr>
          <w:rFonts w:hint="default" w:ascii="Arial" w:hAnsi="Arial" w:cs="Arial"/>
          <w:i w:val="0"/>
          <w:iCs w:val="0"/>
          <w:sz w:val="24"/>
          <w:szCs w:val="24"/>
        </w:rPr>
        <w:t>desvios</w:t>
      </w:r>
      <w:r>
        <w:rPr>
          <w:rFonts w:hint="default" w:ascii="Arial" w:hAnsi="Arial" w:cs="Arial"/>
          <w:i w:val="0"/>
          <w:iCs w:val="0"/>
          <w:spacing w:val="1"/>
          <w:sz w:val="24"/>
          <w:szCs w:val="24"/>
        </w:rPr>
        <w:t xml:space="preserve"> </w:t>
      </w:r>
      <w:r>
        <w:rPr>
          <w:rFonts w:hint="default" w:ascii="Arial" w:hAnsi="Arial" w:cs="Arial"/>
          <w:i w:val="0"/>
          <w:iCs w:val="0"/>
          <w:sz w:val="24"/>
          <w:szCs w:val="24"/>
        </w:rPr>
        <w:t>não</w:t>
      </w:r>
      <w:r>
        <w:rPr>
          <w:rFonts w:hint="default" w:ascii="Arial" w:hAnsi="Arial" w:cs="Arial"/>
          <w:i w:val="0"/>
          <w:iCs w:val="0"/>
          <w:spacing w:val="46"/>
          <w:sz w:val="24"/>
          <w:szCs w:val="24"/>
        </w:rPr>
        <w:t xml:space="preserve"> </w:t>
      </w:r>
      <w:r>
        <w:rPr>
          <w:rFonts w:hint="default" w:ascii="Arial" w:hAnsi="Arial" w:cs="Arial"/>
          <w:i w:val="0"/>
          <w:iCs w:val="0"/>
          <w:sz w:val="24"/>
          <w:szCs w:val="24"/>
        </w:rPr>
        <w:t>poderão</w:t>
      </w:r>
      <w:r>
        <w:rPr>
          <w:rFonts w:hint="default" w:ascii="Arial" w:hAnsi="Arial" w:cs="Arial"/>
          <w:i w:val="0"/>
          <w:iCs w:val="0"/>
          <w:spacing w:val="47"/>
          <w:sz w:val="24"/>
          <w:szCs w:val="24"/>
        </w:rPr>
        <w:t xml:space="preserve"> </w:t>
      </w:r>
      <w:r>
        <w:rPr>
          <w:rFonts w:hint="default" w:ascii="Arial" w:hAnsi="Arial" w:cs="Arial"/>
          <w:i w:val="0"/>
          <w:iCs w:val="0"/>
          <w:sz w:val="24"/>
          <w:szCs w:val="24"/>
        </w:rPr>
        <w:t>ser</w:t>
      </w:r>
      <w:r>
        <w:rPr>
          <w:rFonts w:hint="default" w:ascii="Arial" w:hAnsi="Arial" w:cs="Arial"/>
          <w:i w:val="0"/>
          <w:iCs w:val="0"/>
          <w:spacing w:val="46"/>
          <w:sz w:val="24"/>
          <w:szCs w:val="24"/>
        </w:rPr>
        <w:t xml:space="preserve"> </w:t>
      </w:r>
      <w:r>
        <w:rPr>
          <w:rFonts w:hint="default" w:ascii="Arial" w:hAnsi="Arial" w:cs="Arial"/>
          <w:i w:val="0"/>
          <w:iCs w:val="0"/>
          <w:sz w:val="24"/>
          <w:szCs w:val="24"/>
        </w:rPr>
        <w:t>superiores</w:t>
      </w:r>
      <w:r>
        <w:rPr>
          <w:rFonts w:hint="default" w:ascii="Arial" w:hAnsi="Arial" w:cs="Arial"/>
          <w:i w:val="0"/>
          <w:iCs w:val="0"/>
          <w:spacing w:val="48"/>
          <w:sz w:val="24"/>
          <w:szCs w:val="24"/>
        </w:rPr>
        <w:t xml:space="preserve"> </w:t>
      </w:r>
      <w:r>
        <w:rPr>
          <w:rFonts w:hint="default" w:ascii="Arial" w:hAnsi="Arial" w:cs="Arial"/>
          <w:i w:val="0"/>
          <w:iCs w:val="0"/>
          <w:sz w:val="24"/>
          <w:szCs w:val="24"/>
        </w:rPr>
        <w:t>a</w:t>
      </w:r>
      <w:r>
        <w:rPr>
          <w:rFonts w:hint="default" w:ascii="Arial" w:hAnsi="Arial" w:cs="Arial"/>
          <w:i w:val="0"/>
          <w:iCs w:val="0"/>
          <w:spacing w:val="47"/>
          <w:sz w:val="24"/>
          <w:szCs w:val="24"/>
        </w:rPr>
        <w:t xml:space="preserve"> </w:t>
      </w:r>
      <w:r>
        <w:rPr>
          <w:rFonts w:hint="default" w:ascii="Arial" w:hAnsi="Arial" w:cs="Arial"/>
          <w:i w:val="0"/>
          <w:iCs w:val="0"/>
          <w:sz w:val="24"/>
          <w:szCs w:val="24"/>
        </w:rPr>
        <w:t>20mm</w:t>
      </w:r>
      <w:r>
        <w:rPr>
          <w:rFonts w:hint="default" w:ascii="Arial" w:hAnsi="Arial" w:cs="Arial"/>
          <w:i w:val="0"/>
          <w:iCs w:val="0"/>
          <w:spacing w:val="45"/>
          <w:sz w:val="24"/>
          <w:szCs w:val="24"/>
        </w:rPr>
        <w:t xml:space="preserve"> </w:t>
      </w:r>
      <w:r>
        <w:rPr>
          <w:rFonts w:hint="default" w:ascii="Arial" w:hAnsi="Arial" w:cs="Arial"/>
          <w:i w:val="0"/>
          <w:iCs w:val="0"/>
          <w:sz w:val="24"/>
          <w:szCs w:val="24"/>
        </w:rPr>
        <w:t>,</w:t>
      </w:r>
      <w:r>
        <w:rPr>
          <w:rFonts w:hint="default" w:ascii="Arial" w:hAnsi="Arial" w:cs="Arial"/>
          <w:i w:val="0"/>
          <w:iCs w:val="0"/>
          <w:spacing w:val="47"/>
          <w:sz w:val="24"/>
          <w:szCs w:val="24"/>
        </w:rPr>
        <w:t xml:space="preserve"> </w:t>
      </w:r>
      <w:r>
        <w:rPr>
          <w:rFonts w:hint="default" w:ascii="Arial" w:hAnsi="Arial" w:cs="Arial"/>
          <w:i w:val="0"/>
          <w:iCs w:val="0"/>
          <w:sz w:val="24"/>
          <w:szCs w:val="24"/>
        </w:rPr>
        <w:t>em</w:t>
      </w:r>
      <w:r>
        <w:rPr>
          <w:rFonts w:hint="default" w:ascii="Arial" w:hAnsi="Arial" w:cs="Arial"/>
          <w:i w:val="0"/>
          <w:iCs w:val="0"/>
          <w:spacing w:val="48"/>
          <w:sz w:val="24"/>
          <w:szCs w:val="24"/>
        </w:rPr>
        <w:t xml:space="preserve"> </w:t>
      </w:r>
      <w:r>
        <w:rPr>
          <w:rFonts w:hint="default" w:ascii="Arial" w:hAnsi="Arial" w:cs="Arial"/>
          <w:i w:val="0"/>
          <w:iCs w:val="0"/>
          <w:sz w:val="24"/>
          <w:szCs w:val="24"/>
        </w:rPr>
        <w:t>relação</w:t>
      </w:r>
      <w:r>
        <w:rPr>
          <w:rFonts w:hint="default" w:ascii="Arial" w:hAnsi="Arial" w:cs="Arial"/>
          <w:i w:val="0"/>
          <w:iCs w:val="0"/>
          <w:spacing w:val="46"/>
          <w:sz w:val="24"/>
          <w:szCs w:val="24"/>
        </w:rPr>
        <w:t xml:space="preserve"> </w:t>
      </w:r>
      <w:r>
        <w:rPr>
          <w:rFonts w:hint="default" w:ascii="Arial" w:hAnsi="Arial" w:cs="Arial"/>
          <w:i w:val="0"/>
          <w:iCs w:val="0"/>
          <w:sz w:val="24"/>
          <w:szCs w:val="24"/>
        </w:rPr>
        <w:t>ao</w:t>
      </w:r>
      <w:r>
        <w:rPr>
          <w:rFonts w:hint="default" w:ascii="Arial" w:hAnsi="Arial" w:cs="Arial"/>
          <w:i w:val="0"/>
          <w:iCs w:val="0"/>
          <w:spacing w:val="45"/>
          <w:sz w:val="24"/>
          <w:szCs w:val="24"/>
        </w:rPr>
        <w:t xml:space="preserve"> </w:t>
      </w:r>
      <w:r>
        <w:rPr>
          <w:rFonts w:hint="default" w:ascii="Arial" w:hAnsi="Arial" w:cs="Arial"/>
          <w:i w:val="0"/>
          <w:iCs w:val="0"/>
          <w:sz w:val="24"/>
          <w:szCs w:val="24"/>
        </w:rPr>
        <w:t>alinhamento</w:t>
      </w:r>
      <w:r>
        <w:rPr>
          <w:rFonts w:hint="default" w:ascii="Arial" w:hAnsi="Arial" w:cs="Arial"/>
          <w:i w:val="0"/>
          <w:iCs w:val="0"/>
          <w:spacing w:val="47"/>
          <w:sz w:val="24"/>
          <w:szCs w:val="24"/>
        </w:rPr>
        <w:t xml:space="preserve"> </w:t>
      </w:r>
      <w:r>
        <w:rPr>
          <w:rFonts w:hint="default" w:ascii="Arial" w:hAnsi="Arial" w:cs="Arial"/>
          <w:i w:val="0"/>
          <w:iCs w:val="0"/>
          <w:sz w:val="24"/>
          <w:szCs w:val="24"/>
        </w:rPr>
        <w:t>e</w:t>
      </w:r>
      <w:r>
        <w:rPr>
          <w:rFonts w:hint="default" w:ascii="Arial" w:hAnsi="Arial" w:cs="Arial"/>
          <w:i w:val="0"/>
          <w:iCs w:val="0"/>
          <w:spacing w:val="46"/>
          <w:sz w:val="24"/>
          <w:szCs w:val="24"/>
        </w:rPr>
        <w:t xml:space="preserve"> </w:t>
      </w:r>
      <w:r>
        <w:rPr>
          <w:rFonts w:hint="default" w:ascii="Arial" w:hAnsi="Arial" w:cs="Arial"/>
          <w:i w:val="0"/>
          <w:iCs w:val="0"/>
          <w:sz w:val="24"/>
          <w:szCs w:val="24"/>
        </w:rPr>
        <w:t>perfil</w:t>
      </w:r>
      <w:r>
        <w:rPr>
          <w:rFonts w:hint="default" w:ascii="Arial" w:hAnsi="Arial" w:cs="Arial"/>
          <w:i w:val="0"/>
          <w:iCs w:val="0"/>
          <w:spacing w:val="1"/>
          <w:sz w:val="24"/>
          <w:szCs w:val="24"/>
        </w:rPr>
        <w:t xml:space="preserve"> </w:t>
      </w:r>
      <w:r>
        <w:rPr>
          <w:rFonts w:hint="default" w:ascii="Arial" w:hAnsi="Arial" w:cs="Arial"/>
          <w:i w:val="0"/>
          <w:iCs w:val="0"/>
          <w:sz w:val="24"/>
          <w:szCs w:val="24"/>
        </w:rPr>
        <w:t>projetados.</w:t>
      </w:r>
    </w:p>
    <w:p>
      <w:pPr>
        <w:pStyle w:val="3"/>
        <w:spacing w:before="159" w:line="360" w:lineRule="auto"/>
        <w:ind w:right="183"/>
        <w:jc w:val="both"/>
        <w:rPr>
          <w:rFonts w:hint="default" w:ascii="Arial" w:hAnsi="Arial" w:cs="Arial"/>
          <w:i w:val="0"/>
          <w:iCs w:val="0"/>
          <w:sz w:val="24"/>
          <w:szCs w:val="24"/>
          <w:lang w:val="pt-BR"/>
        </w:rPr>
      </w:pPr>
      <w:r>
        <w:rPr>
          <w:rFonts w:hint="default" w:ascii="Arial" w:hAnsi="Arial" w:cs="Arial"/>
          <w:i w:val="0"/>
          <w:iCs w:val="0"/>
          <w:sz w:val="24"/>
          <w:szCs w:val="24"/>
        </w:rPr>
        <w:t>Critérios de medição: A medição dos serviços executados será efetuada por</w:t>
      </w:r>
      <w:r>
        <w:rPr>
          <w:rFonts w:hint="default" w:ascii="Arial" w:hAnsi="Arial" w:cs="Arial"/>
          <w:i w:val="0"/>
          <w:iCs w:val="0"/>
          <w:spacing w:val="1"/>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z w:val="24"/>
          <w:szCs w:val="24"/>
          <w:lang w:val="pt-BR"/>
        </w:rPr>
        <w:t xml:space="preserve"> (m).</w:t>
      </w:r>
    </w:p>
    <w:p>
      <w:pPr>
        <w:spacing w:after="0" w:line="360" w:lineRule="auto"/>
        <w:jc w:val="both"/>
        <w:rPr>
          <w:rFonts w:hint="default" w:ascii="Arial" w:hAnsi="Arial" w:cs="Arial"/>
          <w:sz w:val="24"/>
          <w:szCs w:val="24"/>
        </w:rPr>
      </w:pPr>
    </w:p>
    <w:p>
      <w:pPr>
        <w:pStyle w:val="2"/>
        <w:numPr>
          <w:ilvl w:val="1"/>
          <w:numId w:val="4"/>
        </w:numPr>
        <w:tabs>
          <w:tab w:val="left" w:pos="540"/>
        </w:tabs>
        <w:spacing w:before="0" w:after="0" w:line="360" w:lineRule="auto"/>
        <w:ind w:left="120" w:right="174" w:firstLine="0"/>
        <w:jc w:val="both"/>
        <w:rPr>
          <w:rFonts w:hint="default" w:ascii="Arial" w:hAnsi="Arial" w:eastAsia="Arial" w:cs="Arial"/>
          <w:sz w:val="24"/>
          <w:szCs w:val="24"/>
        </w:rPr>
      </w:pPr>
      <w:r>
        <w:rPr>
          <w:rFonts w:hint="default" w:ascii="Arial" w:hAnsi="Arial" w:eastAsia="Arial" w:cs="Arial"/>
          <w:sz w:val="24"/>
          <w:szCs w:val="24"/>
          <w:lang w:val="pt-BR"/>
        </w:rPr>
        <w:t xml:space="preserve">Meio-fio pré-moldado em concreto, inclusive caiação e transporte do meio-fio. </w:t>
      </w:r>
    </w:p>
    <w:p>
      <w:pPr>
        <w:numPr>
          <w:ilvl w:val="0"/>
          <w:numId w:val="0"/>
        </w:numPr>
        <w:spacing w:before="0" w:line="360" w:lineRule="auto"/>
        <w:ind w:left="119" w:leftChars="0" w:right="0" w:rightChars="0"/>
        <w:jc w:val="both"/>
        <w:rPr>
          <w:rFonts w:hint="default" w:ascii="Arial" w:hAnsi="Arial" w:cs="Arial"/>
          <w:sz w:val="24"/>
          <w:szCs w:val="24"/>
        </w:rPr>
      </w:pPr>
      <w:r>
        <w:rPr>
          <w:rFonts w:hint="default" w:ascii="Arial" w:hAnsi="Arial" w:cs="Arial"/>
          <w:sz w:val="24"/>
          <w:szCs w:val="24"/>
        </w:rPr>
        <w:t>Para</w:t>
      </w:r>
      <w:r>
        <w:rPr>
          <w:rFonts w:hint="default" w:ascii="Arial" w:hAnsi="Arial" w:cs="Arial"/>
          <w:spacing w:val="20"/>
          <w:sz w:val="24"/>
          <w:szCs w:val="24"/>
        </w:rPr>
        <w:t xml:space="preserve"> </w:t>
      </w:r>
      <w:r>
        <w:rPr>
          <w:rFonts w:hint="default" w:ascii="Arial" w:hAnsi="Arial" w:cs="Arial"/>
          <w:sz w:val="24"/>
          <w:szCs w:val="24"/>
        </w:rPr>
        <w:t>assentamento</w:t>
      </w:r>
      <w:r>
        <w:rPr>
          <w:rFonts w:hint="default" w:ascii="Arial" w:hAnsi="Arial" w:cs="Arial"/>
          <w:spacing w:val="21"/>
          <w:sz w:val="24"/>
          <w:szCs w:val="24"/>
        </w:rPr>
        <w:t xml:space="preserve"> </w:t>
      </w:r>
      <w:r>
        <w:rPr>
          <w:rFonts w:hint="default" w:ascii="Arial" w:hAnsi="Arial" w:cs="Arial"/>
          <w:sz w:val="24"/>
          <w:szCs w:val="24"/>
        </w:rPr>
        <w:t>dos</w:t>
      </w:r>
      <w:r>
        <w:rPr>
          <w:rFonts w:hint="default" w:ascii="Arial" w:hAnsi="Arial" w:cs="Arial"/>
          <w:spacing w:val="22"/>
          <w:sz w:val="24"/>
          <w:szCs w:val="24"/>
        </w:rPr>
        <w:t xml:space="preserve"> </w:t>
      </w:r>
      <w:r>
        <w:rPr>
          <w:rFonts w:hint="default" w:ascii="Arial" w:hAnsi="Arial" w:cs="Arial"/>
          <w:sz w:val="24"/>
          <w:szCs w:val="24"/>
        </w:rPr>
        <w:t>meios-fios,</w:t>
      </w:r>
      <w:r>
        <w:rPr>
          <w:rFonts w:hint="default" w:ascii="Arial" w:hAnsi="Arial" w:cs="Arial"/>
          <w:spacing w:val="20"/>
          <w:sz w:val="24"/>
          <w:szCs w:val="24"/>
        </w:rPr>
        <w:t xml:space="preserve"> </w:t>
      </w:r>
      <w:r>
        <w:rPr>
          <w:rFonts w:hint="default" w:ascii="Arial" w:hAnsi="Arial" w:cs="Arial"/>
          <w:sz w:val="24"/>
          <w:szCs w:val="24"/>
        </w:rPr>
        <w:t>deverá</w:t>
      </w:r>
      <w:r>
        <w:rPr>
          <w:rFonts w:hint="default" w:ascii="Arial" w:hAnsi="Arial" w:cs="Arial"/>
          <w:spacing w:val="23"/>
          <w:sz w:val="24"/>
          <w:szCs w:val="24"/>
        </w:rPr>
        <w:t xml:space="preserve"> </w:t>
      </w:r>
      <w:r>
        <w:rPr>
          <w:rFonts w:hint="default" w:ascii="Arial" w:hAnsi="Arial" w:cs="Arial"/>
          <w:sz w:val="24"/>
          <w:szCs w:val="24"/>
        </w:rPr>
        <w:t>ser</w:t>
      </w:r>
      <w:r>
        <w:rPr>
          <w:rFonts w:hint="default" w:ascii="Arial" w:hAnsi="Arial" w:cs="Arial"/>
          <w:spacing w:val="21"/>
          <w:sz w:val="24"/>
          <w:szCs w:val="24"/>
        </w:rPr>
        <w:t xml:space="preserve"> </w:t>
      </w:r>
      <w:r>
        <w:rPr>
          <w:rFonts w:hint="default" w:ascii="Arial" w:hAnsi="Arial" w:cs="Arial"/>
          <w:sz w:val="24"/>
          <w:szCs w:val="24"/>
        </w:rPr>
        <w:t>aberta</w:t>
      </w:r>
      <w:r>
        <w:rPr>
          <w:rFonts w:hint="default" w:ascii="Arial" w:hAnsi="Arial" w:cs="Arial"/>
          <w:spacing w:val="21"/>
          <w:sz w:val="24"/>
          <w:szCs w:val="24"/>
        </w:rPr>
        <w:t xml:space="preserve"> </w:t>
      </w:r>
      <w:r>
        <w:rPr>
          <w:rFonts w:hint="default" w:ascii="Arial" w:hAnsi="Arial" w:cs="Arial"/>
          <w:sz w:val="24"/>
          <w:szCs w:val="24"/>
        </w:rPr>
        <w:t>uma</w:t>
      </w:r>
      <w:r>
        <w:rPr>
          <w:rFonts w:hint="default" w:ascii="Arial" w:hAnsi="Arial" w:cs="Arial"/>
          <w:spacing w:val="23"/>
          <w:sz w:val="24"/>
          <w:szCs w:val="24"/>
        </w:rPr>
        <w:t xml:space="preserve"> </w:t>
      </w:r>
      <w:r>
        <w:rPr>
          <w:rFonts w:hint="default" w:ascii="Arial" w:hAnsi="Arial" w:cs="Arial"/>
          <w:sz w:val="24"/>
          <w:szCs w:val="24"/>
        </w:rPr>
        <w:t>vala</w:t>
      </w:r>
      <w:r>
        <w:rPr>
          <w:rFonts w:hint="default" w:ascii="Arial" w:hAnsi="Arial" w:cs="Arial"/>
          <w:spacing w:val="23"/>
          <w:sz w:val="24"/>
          <w:szCs w:val="24"/>
        </w:rPr>
        <w:t xml:space="preserve"> </w:t>
      </w:r>
      <w:r>
        <w:rPr>
          <w:rFonts w:hint="default" w:ascii="Arial" w:hAnsi="Arial" w:cs="Arial"/>
          <w:sz w:val="24"/>
          <w:szCs w:val="24"/>
        </w:rPr>
        <w:t>ao</w:t>
      </w:r>
      <w:r>
        <w:rPr>
          <w:rFonts w:hint="default" w:ascii="Arial" w:hAnsi="Arial" w:cs="Arial"/>
          <w:spacing w:val="23"/>
          <w:sz w:val="24"/>
          <w:szCs w:val="24"/>
        </w:rPr>
        <w:t xml:space="preserve"> </w:t>
      </w:r>
      <w:r>
        <w:rPr>
          <w:rFonts w:hint="default" w:ascii="Arial" w:hAnsi="Arial" w:cs="Arial"/>
          <w:sz w:val="24"/>
          <w:szCs w:val="24"/>
        </w:rPr>
        <w:t>longo</w:t>
      </w:r>
      <w:r>
        <w:rPr>
          <w:rFonts w:hint="default" w:ascii="Arial" w:hAnsi="Arial" w:cs="Arial"/>
          <w:spacing w:val="23"/>
          <w:sz w:val="24"/>
          <w:szCs w:val="24"/>
        </w:rPr>
        <w:t xml:space="preserve"> </w:t>
      </w:r>
      <w:r>
        <w:rPr>
          <w:rFonts w:hint="default" w:ascii="Arial" w:hAnsi="Arial" w:cs="Arial"/>
          <w:sz w:val="24"/>
          <w:szCs w:val="24"/>
        </w:rPr>
        <w:t>do</w:t>
      </w:r>
      <w:r>
        <w:rPr>
          <w:rFonts w:hint="default" w:ascii="Arial" w:hAnsi="Arial" w:cs="Arial"/>
          <w:spacing w:val="1"/>
          <w:sz w:val="24"/>
          <w:szCs w:val="24"/>
        </w:rPr>
        <w:t xml:space="preserve"> </w:t>
      </w:r>
      <w:r>
        <w:rPr>
          <w:rFonts w:hint="default" w:ascii="Arial" w:hAnsi="Arial" w:cs="Arial"/>
          <w:sz w:val="24"/>
          <w:szCs w:val="24"/>
        </w:rPr>
        <w:t>bordo do sub-leito preparado, de acordo com o projeto, conforme alinhamento,</w:t>
      </w:r>
      <w:r>
        <w:rPr>
          <w:rFonts w:hint="default" w:ascii="Arial" w:hAnsi="Arial" w:cs="Arial"/>
          <w:spacing w:val="-64"/>
          <w:sz w:val="24"/>
          <w:szCs w:val="24"/>
        </w:rPr>
        <w:t xml:space="preserve"> </w:t>
      </w:r>
      <w:r>
        <w:rPr>
          <w:rFonts w:hint="default" w:ascii="Arial" w:hAnsi="Arial" w:cs="Arial"/>
          <w:sz w:val="24"/>
          <w:szCs w:val="24"/>
        </w:rPr>
        <w:t>perfil</w:t>
      </w:r>
      <w:r>
        <w:rPr>
          <w:rFonts w:hint="default" w:ascii="Arial" w:hAnsi="Arial" w:cs="Arial"/>
          <w:spacing w:val="4"/>
          <w:sz w:val="24"/>
          <w:szCs w:val="24"/>
        </w:rPr>
        <w:t xml:space="preserve"> </w:t>
      </w:r>
      <w:r>
        <w:rPr>
          <w:rFonts w:hint="default" w:ascii="Arial" w:hAnsi="Arial" w:cs="Arial"/>
          <w:sz w:val="24"/>
          <w:szCs w:val="24"/>
        </w:rPr>
        <w:t>e</w:t>
      </w:r>
      <w:r>
        <w:rPr>
          <w:rFonts w:hint="default" w:ascii="Arial" w:hAnsi="Arial" w:cs="Arial"/>
          <w:spacing w:val="9"/>
          <w:sz w:val="24"/>
          <w:szCs w:val="24"/>
        </w:rPr>
        <w:t xml:space="preserve"> </w:t>
      </w:r>
      <w:r>
        <w:rPr>
          <w:rFonts w:hint="default" w:ascii="Arial" w:hAnsi="Arial" w:cs="Arial"/>
          <w:sz w:val="24"/>
          <w:szCs w:val="24"/>
        </w:rPr>
        <w:t>dimensões</w:t>
      </w:r>
      <w:r>
        <w:rPr>
          <w:rFonts w:hint="default" w:ascii="Arial" w:hAnsi="Arial" w:cs="Arial"/>
          <w:spacing w:val="5"/>
          <w:sz w:val="24"/>
          <w:szCs w:val="24"/>
        </w:rPr>
        <w:t xml:space="preserve"> </w:t>
      </w:r>
      <w:r>
        <w:rPr>
          <w:rFonts w:hint="default" w:ascii="Arial" w:hAnsi="Arial" w:cs="Arial"/>
          <w:sz w:val="24"/>
          <w:szCs w:val="24"/>
        </w:rPr>
        <w:t>estabelecidas.</w:t>
      </w:r>
      <w:r>
        <w:rPr>
          <w:rFonts w:hint="default" w:ascii="Arial" w:hAnsi="Arial" w:cs="Arial"/>
          <w:spacing w:val="6"/>
          <w:sz w:val="24"/>
          <w:szCs w:val="24"/>
        </w:rPr>
        <w:t xml:space="preserve"> </w:t>
      </w:r>
      <w:r>
        <w:rPr>
          <w:rFonts w:hint="default" w:ascii="Arial" w:hAnsi="Arial" w:cs="Arial"/>
          <w:sz w:val="24"/>
          <w:szCs w:val="24"/>
        </w:rPr>
        <w:t>Uma</w:t>
      </w:r>
      <w:r>
        <w:rPr>
          <w:rFonts w:hint="default" w:ascii="Arial" w:hAnsi="Arial" w:cs="Arial"/>
          <w:spacing w:val="5"/>
          <w:sz w:val="24"/>
          <w:szCs w:val="24"/>
        </w:rPr>
        <w:t xml:space="preserve"> </w:t>
      </w:r>
      <w:r>
        <w:rPr>
          <w:rFonts w:hint="default" w:ascii="Arial" w:hAnsi="Arial" w:cs="Arial"/>
          <w:sz w:val="24"/>
          <w:szCs w:val="24"/>
        </w:rPr>
        <w:t>vez</w:t>
      </w:r>
      <w:r>
        <w:rPr>
          <w:rFonts w:hint="default" w:ascii="Arial" w:hAnsi="Arial" w:cs="Arial"/>
          <w:spacing w:val="10"/>
          <w:sz w:val="24"/>
          <w:szCs w:val="24"/>
        </w:rPr>
        <w:t xml:space="preserve"> </w:t>
      </w:r>
      <w:r>
        <w:rPr>
          <w:rFonts w:hint="default" w:ascii="Arial" w:hAnsi="Arial" w:cs="Arial"/>
          <w:sz w:val="24"/>
          <w:szCs w:val="24"/>
        </w:rPr>
        <w:t>concluída</w:t>
      </w:r>
      <w:r>
        <w:rPr>
          <w:rFonts w:hint="default" w:ascii="Arial" w:hAnsi="Arial" w:cs="Arial"/>
          <w:spacing w:val="6"/>
          <w:sz w:val="24"/>
          <w:szCs w:val="24"/>
        </w:rPr>
        <w:t xml:space="preserve"> </w:t>
      </w:r>
      <w:r>
        <w:rPr>
          <w:rFonts w:hint="default" w:ascii="Arial" w:hAnsi="Arial" w:cs="Arial"/>
          <w:sz w:val="24"/>
          <w:szCs w:val="24"/>
        </w:rPr>
        <w:t>a</w:t>
      </w:r>
      <w:r>
        <w:rPr>
          <w:rFonts w:hint="default" w:ascii="Arial" w:hAnsi="Arial" w:cs="Arial"/>
          <w:spacing w:val="6"/>
          <w:sz w:val="24"/>
          <w:szCs w:val="24"/>
        </w:rPr>
        <w:t xml:space="preserve"> </w:t>
      </w:r>
      <w:r>
        <w:rPr>
          <w:rFonts w:hint="default" w:ascii="Arial" w:hAnsi="Arial" w:cs="Arial"/>
          <w:sz w:val="24"/>
          <w:szCs w:val="24"/>
        </w:rPr>
        <w:t>escavação</w:t>
      </w:r>
      <w:r>
        <w:rPr>
          <w:rFonts w:hint="default" w:ascii="Arial" w:hAnsi="Arial" w:cs="Arial"/>
          <w:spacing w:val="8"/>
          <w:sz w:val="24"/>
          <w:szCs w:val="24"/>
        </w:rPr>
        <w:t xml:space="preserve"> </w:t>
      </w:r>
      <w:r>
        <w:rPr>
          <w:rFonts w:hint="default" w:ascii="Arial" w:hAnsi="Arial" w:cs="Arial"/>
          <w:sz w:val="24"/>
          <w:szCs w:val="24"/>
        </w:rPr>
        <w:t>da</w:t>
      </w:r>
      <w:r>
        <w:rPr>
          <w:rFonts w:hint="default" w:ascii="Arial" w:hAnsi="Arial" w:cs="Arial"/>
          <w:spacing w:val="6"/>
          <w:sz w:val="24"/>
          <w:szCs w:val="24"/>
        </w:rPr>
        <w:t xml:space="preserve"> </w:t>
      </w:r>
      <w:r>
        <w:rPr>
          <w:rFonts w:hint="default" w:ascii="Arial" w:hAnsi="Arial" w:cs="Arial"/>
          <w:sz w:val="24"/>
          <w:szCs w:val="24"/>
        </w:rPr>
        <w:t>vala.</w:t>
      </w:r>
      <w:r>
        <w:rPr>
          <w:rFonts w:hint="default" w:ascii="Arial" w:hAnsi="Arial" w:cs="Arial"/>
          <w:spacing w:val="8"/>
          <w:sz w:val="24"/>
          <w:szCs w:val="24"/>
        </w:rPr>
        <w:t xml:space="preserve"> </w:t>
      </w:r>
      <w:r>
        <w:rPr>
          <w:rFonts w:hint="default" w:ascii="Arial" w:hAnsi="Arial" w:cs="Arial"/>
          <w:sz w:val="24"/>
          <w:szCs w:val="24"/>
        </w:rPr>
        <w:t>O</w:t>
      </w:r>
      <w:r>
        <w:rPr>
          <w:rFonts w:hint="default" w:ascii="Arial" w:hAnsi="Arial" w:cs="Arial"/>
          <w:spacing w:val="1"/>
          <w:sz w:val="24"/>
          <w:szCs w:val="24"/>
        </w:rPr>
        <w:t xml:space="preserve"> </w:t>
      </w:r>
      <w:r>
        <w:rPr>
          <w:rFonts w:hint="default" w:ascii="Arial" w:hAnsi="Arial" w:cs="Arial"/>
          <w:sz w:val="24"/>
          <w:szCs w:val="24"/>
        </w:rPr>
        <w:t>fundo da mesma deverá ser regularizado e apiloado. Os recalques produzidos</w:t>
      </w:r>
      <w:r>
        <w:rPr>
          <w:rFonts w:hint="default" w:ascii="Arial" w:hAnsi="Arial" w:cs="Arial"/>
          <w:spacing w:val="1"/>
          <w:sz w:val="24"/>
          <w:szCs w:val="24"/>
        </w:rPr>
        <w:t xml:space="preserve"> </w:t>
      </w:r>
      <w:r>
        <w:rPr>
          <w:rFonts w:hint="default" w:ascii="Arial" w:hAnsi="Arial" w:cs="Arial"/>
          <w:sz w:val="24"/>
          <w:szCs w:val="24"/>
        </w:rPr>
        <w:t>pelo</w:t>
      </w:r>
      <w:r>
        <w:rPr>
          <w:rFonts w:hint="default" w:ascii="Arial" w:hAnsi="Arial" w:cs="Arial"/>
          <w:spacing w:val="18"/>
          <w:sz w:val="24"/>
          <w:szCs w:val="24"/>
        </w:rPr>
        <w:t xml:space="preserve"> </w:t>
      </w:r>
      <w:r>
        <w:rPr>
          <w:rFonts w:hint="default" w:ascii="Arial" w:hAnsi="Arial" w:cs="Arial"/>
          <w:sz w:val="24"/>
          <w:szCs w:val="24"/>
        </w:rPr>
        <w:t>apiloamento,</w:t>
      </w:r>
      <w:r>
        <w:rPr>
          <w:rFonts w:hint="default" w:ascii="Arial" w:hAnsi="Arial" w:cs="Arial"/>
          <w:spacing w:val="18"/>
          <w:sz w:val="24"/>
          <w:szCs w:val="24"/>
        </w:rPr>
        <w:t xml:space="preserve"> </w:t>
      </w:r>
      <w:r>
        <w:rPr>
          <w:rFonts w:hint="default" w:ascii="Arial" w:hAnsi="Arial" w:cs="Arial"/>
          <w:sz w:val="24"/>
          <w:szCs w:val="24"/>
        </w:rPr>
        <w:t>serão</w:t>
      </w:r>
      <w:r>
        <w:rPr>
          <w:rFonts w:hint="default" w:ascii="Arial" w:hAnsi="Arial" w:cs="Arial"/>
          <w:spacing w:val="18"/>
          <w:sz w:val="24"/>
          <w:szCs w:val="24"/>
        </w:rPr>
        <w:t xml:space="preserve"> </w:t>
      </w:r>
      <w:r>
        <w:rPr>
          <w:rFonts w:hint="default" w:ascii="Arial" w:hAnsi="Arial" w:cs="Arial"/>
          <w:sz w:val="24"/>
          <w:szCs w:val="24"/>
        </w:rPr>
        <w:t>corrigidos</w:t>
      </w:r>
      <w:r>
        <w:rPr>
          <w:rFonts w:hint="default" w:ascii="Arial" w:hAnsi="Arial" w:cs="Arial"/>
          <w:spacing w:val="17"/>
          <w:sz w:val="24"/>
          <w:szCs w:val="24"/>
        </w:rPr>
        <w:t xml:space="preserve"> </w:t>
      </w:r>
      <w:r>
        <w:rPr>
          <w:rFonts w:hint="default" w:ascii="Arial" w:hAnsi="Arial" w:cs="Arial"/>
          <w:sz w:val="24"/>
          <w:szCs w:val="24"/>
        </w:rPr>
        <w:t>através</w:t>
      </w:r>
      <w:r>
        <w:rPr>
          <w:rFonts w:hint="default" w:ascii="Arial" w:hAnsi="Arial" w:cs="Arial"/>
          <w:spacing w:val="20"/>
          <w:sz w:val="24"/>
          <w:szCs w:val="24"/>
        </w:rPr>
        <w:t xml:space="preserve"> </w:t>
      </w:r>
      <w:r>
        <w:rPr>
          <w:rFonts w:hint="default" w:ascii="Arial" w:hAnsi="Arial" w:cs="Arial"/>
          <w:sz w:val="24"/>
          <w:szCs w:val="24"/>
        </w:rPr>
        <w:t>da</w:t>
      </w:r>
      <w:r>
        <w:rPr>
          <w:rFonts w:hint="default" w:ascii="Arial" w:hAnsi="Arial" w:cs="Arial"/>
          <w:spacing w:val="18"/>
          <w:sz w:val="24"/>
          <w:szCs w:val="24"/>
        </w:rPr>
        <w:t xml:space="preserve"> </w:t>
      </w:r>
      <w:r>
        <w:rPr>
          <w:rFonts w:hint="default" w:ascii="Arial" w:hAnsi="Arial" w:cs="Arial"/>
          <w:sz w:val="24"/>
          <w:szCs w:val="24"/>
        </w:rPr>
        <w:t>colocação</w:t>
      </w:r>
      <w:r>
        <w:rPr>
          <w:rFonts w:hint="default" w:ascii="Arial" w:hAnsi="Arial" w:cs="Arial"/>
          <w:spacing w:val="18"/>
          <w:sz w:val="24"/>
          <w:szCs w:val="24"/>
        </w:rPr>
        <w:t xml:space="preserve"> </w:t>
      </w:r>
      <w:r>
        <w:rPr>
          <w:rFonts w:hint="default" w:ascii="Arial" w:hAnsi="Arial" w:cs="Arial"/>
          <w:sz w:val="24"/>
          <w:szCs w:val="24"/>
        </w:rPr>
        <w:t>de</w:t>
      </w:r>
      <w:r>
        <w:rPr>
          <w:rFonts w:hint="default" w:ascii="Arial" w:hAnsi="Arial" w:cs="Arial"/>
          <w:spacing w:val="19"/>
          <w:sz w:val="24"/>
          <w:szCs w:val="24"/>
        </w:rPr>
        <w:t xml:space="preserve"> </w:t>
      </w:r>
      <w:r>
        <w:rPr>
          <w:rFonts w:hint="default" w:ascii="Arial" w:hAnsi="Arial" w:cs="Arial"/>
          <w:sz w:val="24"/>
          <w:szCs w:val="24"/>
        </w:rPr>
        <w:t>uma</w:t>
      </w:r>
      <w:r>
        <w:rPr>
          <w:rFonts w:hint="default" w:ascii="Arial" w:hAnsi="Arial" w:cs="Arial"/>
          <w:spacing w:val="18"/>
          <w:sz w:val="24"/>
          <w:szCs w:val="24"/>
        </w:rPr>
        <w:t xml:space="preserve"> </w:t>
      </w:r>
      <w:r>
        <w:rPr>
          <w:rFonts w:hint="default" w:ascii="Arial" w:hAnsi="Arial" w:cs="Arial"/>
          <w:sz w:val="24"/>
          <w:szCs w:val="24"/>
        </w:rPr>
        <w:t>camada</w:t>
      </w:r>
      <w:r>
        <w:rPr>
          <w:rFonts w:hint="default" w:ascii="Arial" w:hAnsi="Arial" w:cs="Arial"/>
          <w:spacing w:val="18"/>
          <w:sz w:val="24"/>
          <w:szCs w:val="24"/>
        </w:rPr>
        <w:t xml:space="preserve"> </w:t>
      </w:r>
      <w:r>
        <w:rPr>
          <w:rFonts w:hint="default" w:ascii="Arial" w:hAnsi="Arial" w:cs="Arial"/>
          <w:sz w:val="24"/>
          <w:szCs w:val="24"/>
        </w:rPr>
        <w:t>do</w:t>
      </w:r>
      <w:r>
        <w:rPr>
          <w:rFonts w:hint="default" w:ascii="Arial" w:hAnsi="Arial" w:cs="Arial"/>
          <w:spacing w:val="1"/>
          <w:sz w:val="24"/>
          <w:szCs w:val="24"/>
        </w:rPr>
        <w:t xml:space="preserve"> </w:t>
      </w:r>
      <w:r>
        <w:rPr>
          <w:rFonts w:hint="default" w:ascii="Arial" w:hAnsi="Arial" w:cs="Arial"/>
          <w:sz w:val="24"/>
          <w:szCs w:val="24"/>
        </w:rPr>
        <w:t>próprio</w:t>
      </w:r>
      <w:r>
        <w:rPr>
          <w:rFonts w:hint="default" w:ascii="Arial" w:hAnsi="Arial" w:cs="Arial"/>
          <w:spacing w:val="35"/>
          <w:sz w:val="24"/>
          <w:szCs w:val="24"/>
        </w:rPr>
        <w:t xml:space="preserve"> </w:t>
      </w:r>
      <w:r>
        <w:rPr>
          <w:rFonts w:hint="default" w:ascii="Arial" w:hAnsi="Arial" w:cs="Arial"/>
          <w:sz w:val="24"/>
          <w:szCs w:val="24"/>
        </w:rPr>
        <w:t>material</w:t>
      </w:r>
      <w:r>
        <w:rPr>
          <w:rFonts w:hint="default" w:ascii="Arial" w:hAnsi="Arial" w:cs="Arial"/>
          <w:spacing w:val="34"/>
          <w:sz w:val="24"/>
          <w:szCs w:val="24"/>
        </w:rPr>
        <w:t xml:space="preserve"> </w:t>
      </w:r>
      <w:r>
        <w:rPr>
          <w:rFonts w:hint="default" w:ascii="Arial" w:hAnsi="Arial" w:cs="Arial"/>
          <w:sz w:val="24"/>
          <w:szCs w:val="24"/>
        </w:rPr>
        <w:t>escavado,</w:t>
      </w:r>
      <w:r>
        <w:rPr>
          <w:rFonts w:hint="default" w:ascii="Arial" w:hAnsi="Arial" w:cs="Arial"/>
          <w:spacing w:val="33"/>
          <w:sz w:val="24"/>
          <w:szCs w:val="24"/>
        </w:rPr>
        <w:t xml:space="preserve"> </w:t>
      </w:r>
      <w:r>
        <w:rPr>
          <w:rFonts w:hint="default" w:ascii="Arial" w:hAnsi="Arial" w:cs="Arial"/>
          <w:sz w:val="24"/>
          <w:szCs w:val="24"/>
        </w:rPr>
        <w:t>devidamente</w:t>
      </w:r>
      <w:r>
        <w:rPr>
          <w:rFonts w:hint="default" w:ascii="Arial" w:hAnsi="Arial" w:cs="Arial"/>
          <w:spacing w:val="33"/>
          <w:sz w:val="24"/>
          <w:szCs w:val="24"/>
        </w:rPr>
        <w:t xml:space="preserve"> </w:t>
      </w:r>
      <w:r>
        <w:rPr>
          <w:rFonts w:hint="default" w:ascii="Arial" w:hAnsi="Arial" w:cs="Arial"/>
          <w:sz w:val="24"/>
          <w:szCs w:val="24"/>
        </w:rPr>
        <w:t>apiloada,</w:t>
      </w:r>
      <w:r>
        <w:rPr>
          <w:rFonts w:hint="default" w:ascii="Arial" w:hAnsi="Arial" w:cs="Arial"/>
          <w:spacing w:val="33"/>
          <w:sz w:val="24"/>
          <w:szCs w:val="24"/>
        </w:rPr>
        <w:t xml:space="preserve"> </w:t>
      </w:r>
      <w:r>
        <w:rPr>
          <w:rFonts w:hint="default" w:ascii="Arial" w:hAnsi="Arial" w:cs="Arial"/>
          <w:sz w:val="24"/>
          <w:szCs w:val="24"/>
        </w:rPr>
        <w:t>em</w:t>
      </w:r>
      <w:r>
        <w:rPr>
          <w:rFonts w:hint="default" w:ascii="Arial" w:hAnsi="Arial" w:cs="Arial"/>
          <w:spacing w:val="33"/>
          <w:sz w:val="24"/>
          <w:szCs w:val="24"/>
        </w:rPr>
        <w:t xml:space="preserve"> </w:t>
      </w:r>
      <w:r>
        <w:rPr>
          <w:rFonts w:hint="default" w:ascii="Arial" w:hAnsi="Arial" w:cs="Arial"/>
          <w:sz w:val="24"/>
          <w:szCs w:val="24"/>
        </w:rPr>
        <w:t>operações</w:t>
      </w:r>
      <w:r>
        <w:rPr>
          <w:rFonts w:hint="default" w:ascii="Arial" w:hAnsi="Arial" w:cs="Arial"/>
          <w:spacing w:val="32"/>
          <w:sz w:val="24"/>
          <w:szCs w:val="24"/>
        </w:rPr>
        <w:t xml:space="preserve"> </w:t>
      </w:r>
      <w:r>
        <w:rPr>
          <w:rFonts w:hint="default" w:ascii="Arial" w:hAnsi="Arial" w:cs="Arial"/>
          <w:sz w:val="24"/>
          <w:szCs w:val="24"/>
        </w:rPr>
        <w:t>contínuas,</w:t>
      </w:r>
      <w:r>
        <w:rPr>
          <w:rFonts w:hint="default" w:ascii="Arial" w:hAnsi="Arial" w:cs="Arial"/>
          <w:spacing w:val="1"/>
          <w:sz w:val="24"/>
          <w:szCs w:val="24"/>
        </w:rPr>
        <w:t xml:space="preserve"> </w:t>
      </w:r>
      <w:r>
        <w:rPr>
          <w:rFonts w:hint="default" w:ascii="Arial" w:hAnsi="Arial" w:cs="Arial"/>
          <w:sz w:val="24"/>
          <w:szCs w:val="24"/>
        </w:rPr>
        <w:t>até</w:t>
      </w:r>
      <w:r>
        <w:rPr>
          <w:rFonts w:hint="default" w:ascii="Arial" w:hAnsi="Arial" w:cs="Arial"/>
          <w:spacing w:val="1"/>
          <w:sz w:val="24"/>
          <w:szCs w:val="24"/>
        </w:rPr>
        <w:t xml:space="preserve"> </w:t>
      </w:r>
      <w:r>
        <w:rPr>
          <w:rFonts w:hint="default" w:ascii="Arial" w:hAnsi="Arial" w:cs="Arial"/>
          <w:sz w:val="24"/>
          <w:szCs w:val="24"/>
        </w:rPr>
        <w:t>chegar</w:t>
      </w:r>
      <w:r>
        <w:rPr>
          <w:rFonts w:hint="default" w:ascii="Arial" w:hAnsi="Arial" w:cs="Arial"/>
          <w:spacing w:val="1"/>
          <w:sz w:val="24"/>
          <w:szCs w:val="24"/>
        </w:rPr>
        <w:t xml:space="preserve"> </w:t>
      </w:r>
      <w:r>
        <w:rPr>
          <w:rFonts w:hint="default" w:ascii="Arial" w:hAnsi="Arial" w:cs="Arial"/>
          <w:sz w:val="24"/>
          <w:szCs w:val="24"/>
        </w:rPr>
        <w:t>ao</w:t>
      </w:r>
      <w:r>
        <w:rPr>
          <w:rFonts w:hint="default" w:ascii="Arial" w:hAnsi="Arial" w:cs="Arial"/>
          <w:spacing w:val="1"/>
          <w:sz w:val="24"/>
          <w:szCs w:val="24"/>
        </w:rPr>
        <w:t xml:space="preserve"> </w:t>
      </w:r>
      <w:r>
        <w:rPr>
          <w:rFonts w:hint="default" w:ascii="Arial" w:hAnsi="Arial" w:cs="Arial"/>
          <w:sz w:val="24"/>
          <w:szCs w:val="24"/>
        </w:rPr>
        <w:t>nível</w:t>
      </w:r>
      <w:r>
        <w:rPr>
          <w:rFonts w:hint="default" w:ascii="Arial" w:hAnsi="Arial" w:cs="Arial"/>
          <w:spacing w:val="1"/>
          <w:sz w:val="24"/>
          <w:szCs w:val="24"/>
        </w:rPr>
        <w:t xml:space="preserve"> </w:t>
      </w:r>
      <w:r>
        <w:rPr>
          <w:rFonts w:hint="default" w:ascii="Arial" w:hAnsi="Arial" w:cs="Arial"/>
          <w:sz w:val="24"/>
          <w:szCs w:val="24"/>
        </w:rPr>
        <w:t>desejado.</w:t>
      </w:r>
      <w:r>
        <w:rPr>
          <w:rFonts w:hint="default" w:ascii="Arial" w:hAnsi="Arial" w:cs="Arial"/>
          <w:spacing w:val="1"/>
          <w:sz w:val="24"/>
          <w:szCs w:val="24"/>
        </w:rPr>
        <w:t xml:space="preserve"> </w:t>
      </w:r>
      <w:r>
        <w:rPr>
          <w:rFonts w:hint="default" w:ascii="Arial" w:hAnsi="Arial" w:cs="Arial"/>
          <w:sz w:val="24"/>
          <w:szCs w:val="24"/>
        </w:rPr>
        <w:t>Acompanhando</w:t>
      </w:r>
      <w:r>
        <w:rPr>
          <w:rFonts w:hint="default" w:ascii="Arial" w:hAnsi="Arial" w:cs="Arial"/>
          <w:spacing w:val="1"/>
          <w:sz w:val="24"/>
          <w:szCs w:val="24"/>
        </w:rPr>
        <w:t xml:space="preserve"> </w:t>
      </w:r>
      <w:r>
        <w:rPr>
          <w:rFonts w:hint="default" w:ascii="Arial" w:hAnsi="Arial" w:cs="Arial"/>
          <w:sz w:val="24"/>
          <w:szCs w:val="24"/>
        </w:rPr>
        <w:t>o</w:t>
      </w:r>
      <w:r>
        <w:rPr>
          <w:rFonts w:hint="default" w:ascii="Arial" w:hAnsi="Arial" w:cs="Arial"/>
          <w:spacing w:val="1"/>
          <w:sz w:val="24"/>
          <w:szCs w:val="24"/>
        </w:rPr>
        <w:t xml:space="preserve"> </w:t>
      </w:r>
      <w:r>
        <w:rPr>
          <w:rFonts w:hint="default" w:ascii="Arial" w:hAnsi="Arial" w:cs="Arial"/>
          <w:sz w:val="24"/>
          <w:szCs w:val="24"/>
        </w:rPr>
        <w:t>alinhamento</w:t>
      </w:r>
      <w:r>
        <w:rPr>
          <w:rFonts w:hint="default" w:ascii="Arial" w:hAnsi="Arial" w:cs="Arial"/>
          <w:spacing w:val="1"/>
          <w:sz w:val="24"/>
          <w:szCs w:val="24"/>
        </w:rPr>
        <w:t xml:space="preserve"> </w:t>
      </w:r>
      <w:r>
        <w:rPr>
          <w:rFonts w:hint="default" w:ascii="Arial" w:hAnsi="Arial" w:cs="Arial"/>
          <w:sz w:val="24"/>
          <w:szCs w:val="24"/>
        </w:rPr>
        <w:t>previsto</w:t>
      </w:r>
      <w:r>
        <w:rPr>
          <w:rFonts w:hint="default" w:ascii="Arial" w:hAnsi="Arial" w:cs="Arial"/>
          <w:spacing w:val="1"/>
          <w:sz w:val="24"/>
          <w:szCs w:val="24"/>
        </w:rPr>
        <w:t xml:space="preserve"> </w:t>
      </w:r>
      <w:r>
        <w:rPr>
          <w:rFonts w:hint="default" w:ascii="Arial" w:hAnsi="Arial" w:cs="Arial"/>
          <w:sz w:val="24"/>
          <w:szCs w:val="24"/>
        </w:rPr>
        <w:t>no</w:t>
      </w:r>
      <w:r>
        <w:rPr>
          <w:rFonts w:hint="default" w:ascii="Arial" w:hAnsi="Arial" w:cs="Arial"/>
          <w:spacing w:val="1"/>
          <w:sz w:val="24"/>
          <w:szCs w:val="24"/>
        </w:rPr>
        <w:t xml:space="preserve"> </w:t>
      </w:r>
      <w:r>
        <w:rPr>
          <w:rFonts w:hint="default" w:ascii="Arial" w:hAnsi="Arial" w:cs="Arial"/>
          <w:sz w:val="24"/>
          <w:szCs w:val="24"/>
        </w:rPr>
        <w:t>projeto,</w:t>
      </w:r>
      <w:r>
        <w:rPr>
          <w:rFonts w:hint="default" w:ascii="Arial" w:hAnsi="Arial" w:cs="Arial"/>
          <w:spacing w:val="13"/>
          <w:sz w:val="24"/>
          <w:szCs w:val="24"/>
        </w:rPr>
        <w:t xml:space="preserve"> </w:t>
      </w:r>
      <w:r>
        <w:rPr>
          <w:rFonts w:hint="default" w:ascii="Arial" w:hAnsi="Arial" w:cs="Arial"/>
          <w:sz w:val="24"/>
          <w:szCs w:val="24"/>
        </w:rPr>
        <w:t>as</w:t>
      </w:r>
      <w:r>
        <w:rPr>
          <w:rFonts w:hint="default" w:ascii="Arial" w:hAnsi="Arial" w:cs="Arial"/>
          <w:spacing w:val="12"/>
          <w:sz w:val="24"/>
          <w:szCs w:val="24"/>
        </w:rPr>
        <w:t xml:space="preserve"> </w:t>
      </w:r>
      <w:r>
        <w:rPr>
          <w:rFonts w:hint="default" w:ascii="Arial" w:hAnsi="Arial" w:cs="Arial"/>
          <w:sz w:val="24"/>
          <w:szCs w:val="24"/>
        </w:rPr>
        <w:t>guias</w:t>
      </w:r>
      <w:r>
        <w:rPr>
          <w:rFonts w:hint="default" w:ascii="Arial" w:hAnsi="Arial" w:cs="Arial"/>
          <w:spacing w:val="15"/>
          <w:sz w:val="24"/>
          <w:szCs w:val="24"/>
        </w:rPr>
        <w:t xml:space="preserve"> </w:t>
      </w:r>
      <w:r>
        <w:rPr>
          <w:rFonts w:hint="default" w:ascii="Arial" w:hAnsi="Arial" w:cs="Arial"/>
          <w:sz w:val="24"/>
          <w:szCs w:val="24"/>
        </w:rPr>
        <w:t>serão</w:t>
      </w:r>
      <w:r>
        <w:rPr>
          <w:rFonts w:hint="default" w:ascii="Arial" w:hAnsi="Arial" w:cs="Arial"/>
          <w:spacing w:val="14"/>
          <w:sz w:val="24"/>
          <w:szCs w:val="24"/>
        </w:rPr>
        <w:t xml:space="preserve"> </w:t>
      </w:r>
      <w:r>
        <w:rPr>
          <w:rFonts w:hint="default" w:ascii="Arial" w:hAnsi="Arial" w:cs="Arial"/>
          <w:sz w:val="24"/>
          <w:szCs w:val="24"/>
        </w:rPr>
        <w:t>colocadas</w:t>
      </w:r>
      <w:r>
        <w:rPr>
          <w:rFonts w:hint="default" w:ascii="Arial" w:hAnsi="Arial" w:cs="Arial"/>
          <w:spacing w:val="12"/>
          <w:sz w:val="24"/>
          <w:szCs w:val="24"/>
        </w:rPr>
        <w:t xml:space="preserve"> </w:t>
      </w:r>
      <w:r>
        <w:rPr>
          <w:rFonts w:hint="default" w:ascii="Arial" w:hAnsi="Arial" w:cs="Arial"/>
          <w:sz w:val="24"/>
          <w:szCs w:val="24"/>
        </w:rPr>
        <w:t>dentro</w:t>
      </w:r>
      <w:r>
        <w:rPr>
          <w:rFonts w:hint="default" w:ascii="Arial" w:hAnsi="Arial" w:cs="Arial"/>
          <w:spacing w:val="13"/>
          <w:sz w:val="24"/>
          <w:szCs w:val="24"/>
        </w:rPr>
        <w:t xml:space="preserve"> </w:t>
      </w:r>
      <w:r>
        <w:rPr>
          <w:rFonts w:hint="default" w:ascii="Arial" w:hAnsi="Arial" w:cs="Arial"/>
          <w:sz w:val="24"/>
          <w:szCs w:val="24"/>
        </w:rPr>
        <w:t>das</w:t>
      </w:r>
      <w:r>
        <w:rPr>
          <w:rFonts w:hint="default" w:ascii="Arial" w:hAnsi="Arial" w:cs="Arial"/>
          <w:spacing w:val="12"/>
          <w:sz w:val="24"/>
          <w:szCs w:val="24"/>
        </w:rPr>
        <w:t xml:space="preserve"> </w:t>
      </w:r>
      <w:r>
        <w:rPr>
          <w:rFonts w:hint="default" w:ascii="Arial" w:hAnsi="Arial" w:cs="Arial"/>
          <w:sz w:val="24"/>
          <w:szCs w:val="24"/>
        </w:rPr>
        <w:t>valas,</w:t>
      </w:r>
      <w:r>
        <w:rPr>
          <w:rFonts w:hint="default" w:ascii="Arial" w:hAnsi="Arial" w:cs="Arial"/>
          <w:spacing w:val="16"/>
          <w:sz w:val="24"/>
          <w:szCs w:val="24"/>
        </w:rPr>
        <w:t xml:space="preserve"> </w:t>
      </w:r>
      <w:r>
        <w:rPr>
          <w:rFonts w:hint="default" w:ascii="Arial" w:hAnsi="Arial" w:cs="Arial"/>
          <w:sz w:val="24"/>
          <w:szCs w:val="24"/>
        </w:rPr>
        <w:t>de</w:t>
      </w:r>
      <w:r>
        <w:rPr>
          <w:rFonts w:hint="default" w:ascii="Arial" w:hAnsi="Arial" w:cs="Arial"/>
          <w:spacing w:val="13"/>
          <w:sz w:val="24"/>
          <w:szCs w:val="24"/>
        </w:rPr>
        <w:t xml:space="preserve"> </w:t>
      </w:r>
      <w:r>
        <w:rPr>
          <w:rFonts w:hint="default" w:ascii="Arial" w:hAnsi="Arial" w:cs="Arial"/>
          <w:sz w:val="24"/>
          <w:szCs w:val="24"/>
        </w:rPr>
        <w:t>modo</w:t>
      </w:r>
      <w:r>
        <w:rPr>
          <w:rFonts w:hint="default" w:ascii="Arial" w:hAnsi="Arial" w:cs="Arial"/>
          <w:spacing w:val="13"/>
          <w:sz w:val="24"/>
          <w:szCs w:val="24"/>
        </w:rPr>
        <w:t xml:space="preserve"> </w:t>
      </w:r>
      <w:r>
        <w:rPr>
          <w:rFonts w:hint="default" w:ascii="Arial" w:hAnsi="Arial" w:cs="Arial"/>
          <w:sz w:val="24"/>
          <w:szCs w:val="24"/>
        </w:rPr>
        <w:t>que</w:t>
      </w:r>
      <w:r>
        <w:rPr>
          <w:rFonts w:hint="default" w:ascii="Arial" w:hAnsi="Arial" w:cs="Arial"/>
          <w:spacing w:val="16"/>
          <w:sz w:val="24"/>
          <w:szCs w:val="24"/>
        </w:rPr>
        <w:t xml:space="preserve"> </w:t>
      </w:r>
      <w:r>
        <w:rPr>
          <w:rFonts w:hint="default" w:ascii="Arial" w:hAnsi="Arial" w:cs="Arial"/>
          <w:sz w:val="24"/>
          <w:szCs w:val="24"/>
        </w:rPr>
        <w:t>a</w:t>
      </w:r>
      <w:r>
        <w:rPr>
          <w:rFonts w:hint="default" w:ascii="Arial" w:hAnsi="Arial" w:cs="Arial"/>
          <w:spacing w:val="14"/>
          <w:sz w:val="24"/>
          <w:szCs w:val="24"/>
        </w:rPr>
        <w:t xml:space="preserve"> </w:t>
      </w:r>
      <w:r>
        <w:rPr>
          <w:rFonts w:hint="default" w:ascii="Arial" w:hAnsi="Arial" w:cs="Arial"/>
          <w:sz w:val="24"/>
          <w:szCs w:val="24"/>
        </w:rPr>
        <w:t>face</w:t>
      </w:r>
      <w:r>
        <w:rPr>
          <w:rFonts w:hint="default" w:ascii="Arial" w:hAnsi="Arial" w:cs="Arial"/>
          <w:spacing w:val="13"/>
          <w:sz w:val="24"/>
          <w:szCs w:val="24"/>
        </w:rPr>
        <w:t xml:space="preserve"> </w:t>
      </w:r>
      <w:r>
        <w:rPr>
          <w:rFonts w:hint="default" w:ascii="Arial" w:hAnsi="Arial" w:cs="Arial"/>
          <w:sz w:val="24"/>
          <w:szCs w:val="24"/>
        </w:rPr>
        <w:t>que</w:t>
      </w:r>
      <w:r>
        <w:rPr>
          <w:rFonts w:hint="default" w:ascii="Arial" w:hAnsi="Arial" w:cs="Arial"/>
          <w:spacing w:val="1"/>
          <w:sz w:val="24"/>
          <w:szCs w:val="24"/>
        </w:rPr>
        <w:t xml:space="preserve"> </w:t>
      </w:r>
      <w:r>
        <w:rPr>
          <w:rFonts w:hint="default" w:ascii="Arial" w:hAnsi="Arial" w:cs="Arial"/>
          <w:sz w:val="24"/>
          <w:szCs w:val="24"/>
        </w:rPr>
        <w:t>não</w:t>
      </w:r>
      <w:r>
        <w:rPr>
          <w:rFonts w:hint="default" w:ascii="Arial" w:hAnsi="Arial" w:cs="Arial"/>
          <w:spacing w:val="11"/>
          <w:sz w:val="24"/>
          <w:szCs w:val="24"/>
        </w:rPr>
        <w:t xml:space="preserve"> </w:t>
      </w:r>
      <w:r>
        <w:rPr>
          <w:rFonts w:hint="default" w:ascii="Arial" w:hAnsi="Arial" w:cs="Arial"/>
          <w:sz w:val="24"/>
          <w:szCs w:val="24"/>
        </w:rPr>
        <w:t>apresente</w:t>
      </w:r>
      <w:r>
        <w:rPr>
          <w:rFonts w:hint="default" w:ascii="Arial" w:hAnsi="Arial" w:cs="Arial"/>
          <w:spacing w:val="9"/>
          <w:sz w:val="24"/>
          <w:szCs w:val="24"/>
        </w:rPr>
        <w:t xml:space="preserve"> </w:t>
      </w:r>
      <w:r>
        <w:rPr>
          <w:rFonts w:hint="default" w:ascii="Arial" w:hAnsi="Arial" w:cs="Arial"/>
          <w:sz w:val="24"/>
          <w:szCs w:val="24"/>
        </w:rPr>
        <w:t>falhas</w:t>
      </w:r>
      <w:r>
        <w:rPr>
          <w:rFonts w:hint="default" w:ascii="Arial" w:hAnsi="Arial" w:cs="Arial"/>
          <w:spacing w:val="12"/>
          <w:sz w:val="24"/>
          <w:szCs w:val="24"/>
        </w:rPr>
        <w:t xml:space="preserve"> </w:t>
      </w:r>
      <w:r>
        <w:rPr>
          <w:rFonts w:hint="default" w:ascii="Arial" w:hAnsi="Arial" w:cs="Arial"/>
          <w:sz w:val="24"/>
          <w:szCs w:val="24"/>
        </w:rPr>
        <w:t>ou</w:t>
      </w:r>
      <w:r>
        <w:rPr>
          <w:rFonts w:hint="default" w:ascii="Arial" w:hAnsi="Arial" w:cs="Arial"/>
          <w:spacing w:val="9"/>
          <w:sz w:val="24"/>
          <w:szCs w:val="24"/>
        </w:rPr>
        <w:t xml:space="preserve"> </w:t>
      </w:r>
      <w:r>
        <w:rPr>
          <w:rFonts w:hint="default" w:ascii="Arial" w:hAnsi="Arial" w:cs="Arial"/>
          <w:sz w:val="24"/>
          <w:szCs w:val="24"/>
        </w:rPr>
        <w:t>depressões,</w:t>
      </w:r>
      <w:r>
        <w:rPr>
          <w:rFonts w:hint="default" w:ascii="Arial" w:hAnsi="Arial" w:cs="Arial"/>
          <w:spacing w:val="11"/>
          <w:sz w:val="24"/>
          <w:szCs w:val="24"/>
        </w:rPr>
        <w:t xml:space="preserve"> </w:t>
      </w:r>
      <w:r>
        <w:rPr>
          <w:rFonts w:hint="default" w:ascii="Arial" w:hAnsi="Arial" w:cs="Arial"/>
          <w:sz w:val="24"/>
          <w:szCs w:val="24"/>
        </w:rPr>
        <w:t>seja</w:t>
      </w:r>
      <w:r>
        <w:rPr>
          <w:rFonts w:hint="default" w:ascii="Arial" w:hAnsi="Arial" w:cs="Arial"/>
          <w:spacing w:val="9"/>
          <w:sz w:val="24"/>
          <w:szCs w:val="24"/>
        </w:rPr>
        <w:t xml:space="preserve"> </w:t>
      </w:r>
      <w:r>
        <w:rPr>
          <w:rFonts w:hint="default" w:ascii="Arial" w:hAnsi="Arial" w:cs="Arial"/>
          <w:sz w:val="24"/>
          <w:szCs w:val="24"/>
        </w:rPr>
        <w:t>colocada</w:t>
      </w:r>
      <w:r>
        <w:rPr>
          <w:rFonts w:hint="default" w:ascii="Arial" w:hAnsi="Arial" w:cs="Arial"/>
          <w:spacing w:val="11"/>
          <w:sz w:val="24"/>
          <w:szCs w:val="24"/>
        </w:rPr>
        <w:t xml:space="preserve"> </w:t>
      </w:r>
      <w:r>
        <w:rPr>
          <w:rFonts w:hint="default" w:ascii="Arial" w:hAnsi="Arial" w:cs="Arial"/>
          <w:sz w:val="24"/>
          <w:szCs w:val="24"/>
        </w:rPr>
        <w:t>para</w:t>
      </w:r>
      <w:r>
        <w:rPr>
          <w:rFonts w:hint="default" w:ascii="Arial" w:hAnsi="Arial" w:cs="Arial"/>
          <w:spacing w:val="11"/>
          <w:sz w:val="24"/>
          <w:szCs w:val="24"/>
        </w:rPr>
        <w:t xml:space="preserve"> </w:t>
      </w:r>
      <w:r>
        <w:rPr>
          <w:rFonts w:hint="default" w:ascii="Arial" w:hAnsi="Arial" w:cs="Arial"/>
          <w:sz w:val="24"/>
          <w:szCs w:val="24"/>
        </w:rPr>
        <w:t>cima.</w:t>
      </w:r>
      <w:r>
        <w:rPr>
          <w:rFonts w:hint="default" w:ascii="Arial" w:hAnsi="Arial" w:cs="Arial"/>
          <w:spacing w:val="11"/>
          <w:sz w:val="24"/>
          <w:szCs w:val="24"/>
        </w:rPr>
        <w:t xml:space="preserve"> </w:t>
      </w:r>
      <w:r>
        <w:rPr>
          <w:rFonts w:hint="default" w:ascii="Arial" w:hAnsi="Arial" w:cs="Arial"/>
          <w:sz w:val="24"/>
          <w:szCs w:val="24"/>
        </w:rPr>
        <w:t>Os</w:t>
      </w:r>
      <w:r>
        <w:rPr>
          <w:rFonts w:hint="default" w:ascii="Arial" w:hAnsi="Arial" w:cs="Arial"/>
          <w:spacing w:val="10"/>
          <w:sz w:val="24"/>
          <w:szCs w:val="24"/>
        </w:rPr>
        <w:t xml:space="preserve"> </w:t>
      </w:r>
      <w:r>
        <w:rPr>
          <w:rFonts w:hint="default" w:ascii="Arial" w:hAnsi="Arial" w:cs="Arial"/>
          <w:sz w:val="24"/>
          <w:szCs w:val="24"/>
        </w:rPr>
        <w:t>meios-fios</w:t>
      </w:r>
      <w:r>
        <w:rPr>
          <w:rFonts w:hint="default" w:ascii="Arial" w:hAnsi="Arial" w:cs="Arial"/>
          <w:spacing w:val="1"/>
          <w:sz w:val="24"/>
          <w:szCs w:val="24"/>
        </w:rPr>
        <w:t xml:space="preserve"> </w:t>
      </w:r>
      <w:r>
        <w:rPr>
          <w:rFonts w:hint="default" w:ascii="Arial" w:hAnsi="Arial" w:cs="Arial"/>
          <w:sz w:val="24"/>
          <w:szCs w:val="24"/>
        </w:rPr>
        <w:t>deverão</w:t>
      </w:r>
      <w:r>
        <w:rPr>
          <w:rFonts w:hint="default" w:ascii="Arial" w:hAnsi="Arial" w:cs="Arial"/>
          <w:spacing w:val="9"/>
          <w:sz w:val="24"/>
          <w:szCs w:val="24"/>
        </w:rPr>
        <w:t xml:space="preserve"> </w:t>
      </w:r>
      <w:r>
        <w:rPr>
          <w:rFonts w:hint="default" w:ascii="Arial" w:hAnsi="Arial" w:cs="Arial"/>
          <w:sz w:val="24"/>
          <w:szCs w:val="24"/>
        </w:rPr>
        <w:t>ter</w:t>
      </w:r>
      <w:r>
        <w:rPr>
          <w:rFonts w:hint="default" w:ascii="Arial" w:hAnsi="Arial" w:cs="Arial"/>
          <w:spacing w:val="5"/>
          <w:sz w:val="24"/>
          <w:szCs w:val="24"/>
        </w:rPr>
        <w:t xml:space="preserve"> </w:t>
      </w:r>
      <w:r>
        <w:rPr>
          <w:rFonts w:hint="default" w:ascii="Arial" w:hAnsi="Arial" w:cs="Arial"/>
          <w:sz w:val="24"/>
          <w:szCs w:val="24"/>
        </w:rPr>
        <w:t>suas</w:t>
      </w:r>
      <w:r>
        <w:rPr>
          <w:rFonts w:hint="default" w:ascii="Arial" w:hAnsi="Arial" w:cs="Arial"/>
          <w:spacing w:val="6"/>
          <w:sz w:val="24"/>
          <w:szCs w:val="24"/>
        </w:rPr>
        <w:t xml:space="preserve"> </w:t>
      </w:r>
      <w:r>
        <w:rPr>
          <w:rFonts w:hint="default" w:ascii="Arial" w:hAnsi="Arial" w:cs="Arial"/>
          <w:sz w:val="24"/>
          <w:szCs w:val="24"/>
        </w:rPr>
        <w:t>juntas</w:t>
      </w:r>
      <w:r>
        <w:rPr>
          <w:rFonts w:hint="default" w:ascii="Arial" w:hAnsi="Arial" w:cs="Arial"/>
          <w:spacing w:val="5"/>
          <w:sz w:val="24"/>
          <w:szCs w:val="24"/>
        </w:rPr>
        <w:t xml:space="preserve"> </w:t>
      </w:r>
      <w:r>
        <w:rPr>
          <w:rFonts w:hint="default" w:ascii="Arial" w:hAnsi="Arial" w:cs="Arial"/>
          <w:sz w:val="24"/>
          <w:szCs w:val="24"/>
        </w:rPr>
        <w:t>tomadas</w:t>
      </w:r>
      <w:r>
        <w:rPr>
          <w:rFonts w:hint="default" w:ascii="Arial" w:hAnsi="Arial" w:cs="Arial"/>
          <w:spacing w:val="9"/>
          <w:sz w:val="24"/>
          <w:szCs w:val="24"/>
        </w:rPr>
        <w:t xml:space="preserve"> </w:t>
      </w:r>
      <w:r>
        <w:rPr>
          <w:rFonts w:hint="default" w:ascii="Arial" w:hAnsi="Arial" w:cs="Arial"/>
          <w:sz w:val="24"/>
          <w:szCs w:val="24"/>
        </w:rPr>
        <w:t>com</w:t>
      </w:r>
      <w:r>
        <w:rPr>
          <w:rFonts w:hint="default" w:ascii="Arial" w:hAnsi="Arial" w:cs="Arial"/>
          <w:spacing w:val="5"/>
          <w:sz w:val="24"/>
          <w:szCs w:val="24"/>
        </w:rPr>
        <w:t xml:space="preserve"> </w:t>
      </w:r>
      <w:r>
        <w:rPr>
          <w:rFonts w:hint="default" w:ascii="Arial" w:hAnsi="Arial" w:cs="Arial"/>
          <w:sz w:val="24"/>
          <w:szCs w:val="24"/>
        </w:rPr>
        <w:t>argamassa</w:t>
      </w:r>
      <w:r>
        <w:rPr>
          <w:rFonts w:hint="default" w:ascii="Arial" w:hAnsi="Arial" w:cs="Arial"/>
          <w:spacing w:val="7"/>
          <w:sz w:val="24"/>
          <w:szCs w:val="24"/>
        </w:rPr>
        <w:t xml:space="preserve"> </w:t>
      </w:r>
      <w:r>
        <w:rPr>
          <w:rFonts w:hint="default" w:ascii="Arial" w:hAnsi="Arial" w:cs="Arial"/>
          <w:sz w:val="24"/>
          <w:szCs w:val="24"/>
        </w:rPr>
        <w:t>de</w:t>
      </w:r>
      <w:r>
        <w:rPr>
          <w:rFonts w:hint="default" w:ascii="Arial" w:hAnsi="Arial" w:cs="Arial"/>
          <w:spacing w:val="4"/>
          <w:sz w:val="24"/>
          <w:szCs w:val="24"/>
        </w:rPr>
        <w:t xml:space="preserve"> </w:t>
      </w:r>
      <w:r>
        <w:rPr>
          <w:rFonts w:hint="default" w:ascii="Arial" w:hAnsi="Arial" w:cs="Arial"/>
          <w:sz w:val="24"/>
          <w:szCs w:val="24"/>
        </w:rPr>
        <w:t>cimento</w:t>
      </w:r>
      <w:r>
        <w:rPr>
          <w:rFonts w:hint="default" w:ascii="Arial" w:hAnsi="Arial" w:cs="Arial"/>
          <w:spacing w:val="9"/>
          <w:sz w:val="24"/>
          <w:szCs w:val="24"/>
        </w:rPr>
        <w:t xml:space="preserve"> </w:t>
      </w:r>
      <w:r>
        <w:rPr>
          <w:rFonts w:hint="default" w:ascii="Arial" w:hAnsi="Arial" w:cs="Arial"/>
          <w:sz w:val="24"/>
          <w:szCs w:val="24"/>
        </w:rPr>
        <w:t>e</w:t>
      </w:r>
      <w:r>
        <w:rPr>
          <w:rFonts w:hint="default" w:ascii="Arial" w:hAnsi="Arial" w:cs="Arial"/>
          <w:spacing w:val="7"/>
          <w:sz w:val="24"/>
          <w:szCs w:val="24"/>
        </w:rPr>
        <w:t xml:space="preserve"> </w:t>
      </w:r>
      <w:r>
        <w:rPr>
          <w:rFonts w:hint="default" w:ascii="Arial" w:hAnsi="Arial" w:cs="Arial"/>
          <w:sz w:val="24"/>
          <w:szCs w:val="24"/>
        </w:rPr>
        <w:t>areia</w:t>
      </w:r>
      <w:r>
        <w:rPr>
          <w:rFonts w:hint="default" w:ascii="Arial" w:hAnsi="Arial" w:cs="Arial"/>
          <w:spacing w:val="6"/>
          <w:sz w:val="24"/>
          <w:szCs w:val="24"/>
        </w:rPr>
        <w:t xml:space="preserve"> </w:t>
      </w:r>
      <w:r>
        <w:rPr>
          <w:rFonts w:hint="default" w:ascii="Arial" w:hAnsi="Arial" w:cs="Arial"/>
          <w:sz w:val="24"/>
          <w:szCs w:val="24"/>
        </w:rPr>
        <w:t>no</w:t>
      </w:r>
      <w:r>
        <w:rPr>
          <w:rFonts w:hint="default" w:ascii="Arial" w:hAnsi="Arial" w:cs="Arial"/>
          <w:spacing w:val="7"/>
          <w:sz w:val="24"/>
          <w:szCs w:val="24"/>
        </w:rPr>
        <w:t xml:space="preserve"> </w:t>
      </w:r>
      <w:r>
        <w:rPr>
          <w:rFonts w:hint="default" w:ascii="Arial" w:hAnsi="Arial" w:cs="Arial"/>
          <w:sz w:val="24"/>
          <w:szCs w:val="24"/>
        </w:rPr>
        <w:t>traço</w:t>
      </w:r>
      <w:r>
        <w:rPr>
          <w:rFonts w:hint="default" w:ascii="Arial" w:hAnsi="Arial" w:cs="Arial"/>
          <w:spacing w:val="1"/>
          <w:sz w:val="24"/>
          <w:szCs w:val="24"/>
        </w:rPr>
        <w:t xml:space="preserve"> </w:t>
      </w:r>
      <w:r>
        <w:rPr>
          <w:rFonts w:hint="default" w:ascii="Arial" w:hAnsi="Arial" w:cs="Arial"/>
          <w:sz w:val="24"/>
          <w:szCs w:val="24"/>
        </w:rPr>
        <w:t>1:3.</w:t>
      </w:r>
      <w:r>
        <w:rPr>
          <w:rFonts w:hint="default" w:ascii="Arial" w:hAnsi="Arial" w:cs="Arial"/>
          <w:spacing w:val="6"/>
          <w:sz w:val="24"/>
          <w:szCs w:val="24"/>
        </w:rPr>
        <w:t xml:space="preserve"> </w:t>
      </w:r>
      <w:r>
        <w:rPr>
          <w:rFonts w:hint="default" w:ascii="Arial" w:hAnsi="Arial" w:cs="Arial"/>
          <w:sz w:val="24"/>
          <w:szCs w:val="24"/>
        </w:rPr>
        <w:t>O</w:t>
      </w:r>
      <w:r>
        <w:rPr>
          <w:rFonts w:hint="default" w:ascii="Arial" w:hAnsi="Arial" w:cs="Arial"/>
          <w:spacing w:val="10"/>
          <w:sz w:val="24"/>
          <w:szCs w:val="24"/>
        </w:rPr>
        <w:t xml:space="preserve"> </w:t>
      </w:r>
      <w:r>
        <w:rPr>
          <w:rFonts w:hint="default" w:ascii="Arial" w:hAnsi="Arial" w:cs="Arial"/>
          <w:sz w:val="24"/>
          <w:szCs w:val="24"/>
        </w:rPr>
        <w:t>material</w:t>
      </w:r>
      <w:r>
        <w:rPr>
          <w:rFonts w:hint="default" w:ascii="Arial" w:hAnsi="Arial" w:cs="Arial"/>
          <w:spacing w:val="7"/>
          <w:sz w:val="24"/>
          <w:szCs w:val="24"/>
        </w:rPr>
        <w:t xml:space="preserve"> </w:t>
      </w:r>
      <w:r>
        <w:rPr>
          <w:rFonts w:hint="default" w:ascii="Arial" w:hAnsi="Arial" w:cs="Arial"/>
          <w:sz w:val="24"/>
          <w:szCs w:val="24"/>
        </w:rPr>
        <w:t>retirado</w:t>
      </w:r>
      <w:r>
        <w:rPr>
          <w:rFonts w:hint="default" w:ascii="Arial" w:hAnsi="Arial" w:cs="Arial"/>
          <w:spacing w:val="9"/>
          <w:sz w:val="24"/>
          <w:szCs w:val="24"/>
        </w:rPr>
        <w:t xml:space="preserve"> </w:t>
      </w:r>
      <w:r>
        <w:rPr>
          <w:rFonts w:hint="default" w:ascii="Arial" w:hAnsi="Arial" w:cs="Arial"/>
          <w:sz w:val="24"/>
          <w:szCs w:val="24"/>
        </w:rPr>
        <w:t>quando</w:t>
      </w:r>
      <w:r>
        <w:rPr>
          <w:rFonts w:hint="default" w:ascii="Arial" w:hAnsi="Arial" w:cs="Arial"/>
          <w:spacing w:val="6"/>
          <w:sz w:val="24"/>
          <w:szCs w:val="24"/>
        </w:rPr>
        <w:t xml:space="preserve"> </w:t>
      </w:r>
      <w:r>
        <w:rPr>
          <w:rFonts w:hint="default" w:ascii="Arial" w:hAnsi="Arial" w:cs="Arial"/>
          <w:sz w:val="24"/>
          <w:szCs w:val="24"/>
        </w:rPr>
        <w:t>da</w:t>
      </w:r>
      <w:r>
        <w:rPr>
          <w:rFonts w:hint="default" w:ascii="Arial" w:hAnsi="Arial" w:cs="Arial"/>
          <w:spacing w:val="9"/>
          <w:sz w:val="24"/>
          <w:szCs w:val="24"/>
        </w:rPr>
        <w:t xml:space="preserve"> </w:t>
      </w:r>
      <w:r>
        <w:rPr>
          <w:rFonts w:hint="default" w:ascii="Arial" w:hAnsi="Arial" w:cs="Arial"/>
          <w:sz w:val="24"/>
          <w:szCs w:val="24"/>
        </w:rPr>
        <w:t>escavação</w:t>
      </w:r>
      <w:r>
        <w:rPr>
          <w:rFonts w:hint="default" w:ascii="Arial" w:hAnsi="Arial" w:cs="Arial"/>
          <w:spacing w:val="9"/>
          <w:sz w:val="24"/>
          <w:szCs w:val="24"/>
        </w:rPr>
        <w:t xml:space="preserve"> </w:t>
      </w:r>
      <w:r>
        <w:rPr>
          <w:rFonts w:hint="default" w:ascii="Arial" w:hAnsi="Arial" w:cs="Arial"/>
          <w:sz w:val="24"/>
          <w:szCs w:val="24"/>
        </w:rPr>
        <w:t>da</w:t>
      </w:r>
      <w:r>
        <w:rPr>
          <w:rFonts w:hint="default" w:ascii="Arial" w:hAnsi="Arial" w:cs="Arial"/>
          <w:spacing w:val="6"/>
          <w:sz w:val="24"/>
          <w:szCs w:val="24"/>
        </w:rPr>
        <w:t xml:space="preserve"> </w:t>
      </w:r>
      <w:r>
        <w:rPr>
          <w:rFonts w:hint="default" w:ascii="Arial" w:hAnsi="Arial" w:cs="Arial"/>
          <w:sz w:val="24"/>
          <w:szCs w:val="24"/>
        </w:rPr>
        <w:t>vala,</w:t>
      </w:r>
      <w:r>
        <w:rPr>
          <w:rFonts w:hint="default" w:ascii="Arial" w:hAnsi="Arial" w:cs="Arial"/>
          <w:spacing w:val="11"/>
          <w:sz w:val="24"/>
          <w:szCs w:val="24"/>
        </w:rPr>
        <w:t xml:space="preserve"> </w:t>
      </w:r>
      <w:r>
        <w:rPr>
          <w:rFonts w:hint="default" w:ascii="Arial" w:hAnsi="Arial" w:cs="Arial"/>
          <w:sz w:val="24"/>
          <w:szCs w:val="24"/>
        </w:rPr>
        <w:t>deverá</w:t>
      </w:r>
      <w:r>
        <w:rPr>
          <w:rFonts w:hint="default" w:ascii="Arial" w:hAnsi="Arial" w:cs="Arial"/>
          <w:spacing w:val="9"/>
          <w:sz w:val="24"/>
          <w:szCs w:val="24"/>
        </w:rPr>
        <w:t xml:space="preserve"> </w:t>
      </w:r>
      <w:r>
        <w:rPr>
          <w:rFonts w:hint="default" w:ascii="Arial" w:hAnsi="Arial" w:cs="Arial"/>
          <w:sz w:val="24"/>
          <w:szCs w:val="24"/>
        </w:rPr>
        <w:t>ser</w:t>
      </w:r>
      <w:r>
        <w:rPr>
          <w:rFonts w:hint="default" w:ascii="Arial" w:hAnsi="Arial" w:cs="Arial"/>
          <w:spacing w:val="9"/>
          <w:sz w:val="24"/>
          <w:szCs w:val="24"/>
        </w:rPr>
        <w:t xml:space="preserve"> </w:t>
      </w:r>
      <w:r>
        <w:rPr>
          <w:rFonts w:hint="default" w:ascii="Arial" w:hAnsi="Arial" w:cs="Arial"/>
          <w:sz w:val="24"/>
          <w:szCs w:val="24"/>
        </w:rPr>
        <w:t>recolocado</w:t>
      </w:r>
      <w:r>
        <w:rPr>
          <w:rFonts w:hint="default" w:ascii="Arial" w:hAnsi="Arial" w:cs="Arial"/>
          <w:spacing w:val="1"/>
          <w:sz w:val="24"/>
          <w:szCs w:val="24"/>
        </w:rPr>
        <w:t xml:space="preserve"> </w:t>
      </w:r>
      <w:r>
        <w:rPr>
          <w:rFonts w:hint="default" w:ascii="Arial" w:hAnsi="Arial" w:cs="Arial"/>
          <w:sz w:val="24"/>
          <w:szCs w:val="24"/>
        </w:rPr>
        <w:t>na</w:t>
      </w:r>
      <w:r>
        <w:rPr>
          <w:rFonts w:hint="default" w:ascii="Arial" w:hAnsi="Arial" w:cs="Arial"/>
          <w:spacing w:val="34"/>
          <w:sz w:val="24"/>
          <w:szCs w:val="24"/>
        </w:rPr>
        <w:t xml:space="preserve"> </w:t>
      </w:r>
      <w:r>
        <w:rPr>
          <w:rFonts w:hint="default" w:ascii="Arial" w:hAnsi="Arial" w:cs="Arial"/>
          <w:sz w:val="24"/>
          <w:szCs w:val="24"/>
        </w:rPr>
        <w:t>mesma,</w:t>
      </w:r>
      <w:r>
        <w:rPr>
          <w:rFonts w:hint="default" w:ascii="Arial" w:hAnsi="Arial" w:cs="Arial"/>
          <w:spacing w:val="35"/>
          <w:sz w:val="24"/>
          <w:szCs w:val="24"/>
        </w:rPr>
        <w:t xml:space="preserve"> </w:t>
      </w:r>
      <w:r>
        <w:rPr>
          <w:rFonts w:hint="default" w:ascii="Arial" w:hAnsi="Arial" w:cs="Arial"/>
          <w:sz w:val="24"/>
          <w:szCs w:val="24"/>
        </w:rPr>
        <w:t>ao</w:t>
      </w:r>
      <w:r>
        <w:rPr>
          <w:rFonts w:hint="default" w:ascii="Arial" w:hAnsi="Arial" w:cs="Arial"/>
          <w:spacing w:val="34"/>
          <w:sz w:val="24"/>
          <w:szCs w:val="24"/>
        </w:rPr>
        <w:t xml:space="preserve"> </w:t>
      </w:r>
      <w:r>
        <w:rPr>
          <w:rFonts w:hint="default" w:ascii="Arial" w:hAnsi="Arial" w:cs="Arial"/>
          <w:sz w:val="24"/>
          <w:szCs w:val="24"/>
        </w:rPr>
        <w:t>lado</w:t>
      </w:r>
      <w:r>
        <w:rPr>
          <w:rFonts w:hint="default" w:ascii="Arial" w:hAnsi="Arial" w:cs="Arial"/>
          <w:spacing w:val="33"/>
          <w:sz w:val="24"/>
          <w:szCs w:val="24"/>
        </w:rPr>
        <w:t xml:space="preserve"> </w:t>
      </w:r>
      <w:r>
        <w:rPr>
          <w:rFonts w:hint="default" w:ascii="Arial" w:hAnsi="Arial" w:cs="Arial"/>
          <w:sz w:val="24"/>
          <w:szCs w:val="24"/>
        </w:rPr>
        <w:t>do</w:t>
      </w:r>
      <w:r>
        <w:rPr>
          <w:rFonts w:hint="default" w:ascii="Arial" w:hAnsi="Arial" w:cs="Arial"/>
          <w:spacing w:val="34"/>
          <w:sz w:val="24"/>
          <w:szCs w:val="24"/>
        </w:rPr>
        <w:t xml:space="preserve"> </w:t>
      </w:r>
      <w:r>
        <w:rPr>
          <w:rFonts w:hint="default" w:ascii="Arial" w:hAnsi="Arial" w:cs="Arial"/>
          <w:sz w:val="24"/>
          <w:szCs w:val="24"/>
        </w:rPr>
        <w:t>meio-fio</w:t>
      </w:r>
      <w:r>
        <w:rPr>
          <w:rFonts w:hint="default" w:ascii="Arial" w:hAnsi="Arial" w:cs="Arial"/>
          <w:spacing w:val="35"/>
          <w:sz w:val="24"/>
          <w:szCs w:val="24"/>
        </w:rPr>
        <w:t xml:space="preserve"> </w:t>
      </w:r>
      <w:r>
        <w:rPr>
          <w:rFonts w:hint="default" w:ascii="Arial" w:hAnsi="Arial" w:cs="Arial"/>
          <w:sz w:val="24"/>
          <w:szCs w:val="24"/>
        </w:rPr>
        <w:t>já</w:t>
      </w:r>
      <w:r>
        <w:rPr>
          <w:rFonts w:hint="default" w:ascii="Arial" w:hAnsi="Arial" w:cs="Arial"/>
          <w:spacing w:val="37"/>
          <w:sz w:val="24"/>
          <w:szCs w:val="24"/>
        </w:rPr>
        <w:t xml:space="preserve"> </w:t>
      </w:r>
      <w:r>
        <w:rPr>
          <w:rFonts w:hint="default" w:ascii="Arial" w:hAnsi="Arial" w:cs="Arial"/>
          <w:sz w:val="24"/>
          <w:szCs w:val="24"/>
        </w:rPr>
        <w:t>assentado</w:t>
      </w:r>
      <w:r>
        <w:rPr>
          <w:rFonts w:hint="default" w:ascii="Arial" w:hAnsi="Arial" w:cs="Arial"/>
          <w:spacing w:val="35"/>
          <w:sz w:val="24"/>
          <w:szCs w:val="24"/>
        </w:rPr>
        <w:t xml:space="preserve"> </w:t>
      </w:r>
      <w:r>
        <w:rPr>
          <w:rFonts w:hint="default" w:ascii="Arial" w:hAnsi="Arial" w:cs="Arial"/>
          <w:sz w:val="24"/>
          <w:szCs w:val="24"/>
        </w:rPr>
        <w:t>e</w:t>
      </w:r>
      <w:r>
        <w:rPr>
          <w:rFonts w:hint="default" w:ascii="Arial" w:hAnsi="Arial" w:cs="Arial"/>
          <w:spacing w:val="34"/>
          <w:sz w:val="24"/>
          <w:szCs w:val="24"/>
        </w:rPr>
        <w:t xml:space="preserve"> </w:t>
      </w:r>
      <w:r>
        <w:rPr>
          <w:rFonts w:hint="default" w:ascii="Arial" w:hAnsi="Arial" w:cs="Arial"/>
          <w:sz w:val="24"/>
          <w:szCs w:val="24"/>
        </w:rPr>
        <w:t>devidamente</w:t>
      </w:r>
      <w:r>
        <w:rPr>
          <w:rFonts w:hint="default" w:ascii="Arial" w:hAnsi="Arial" w:cs="Arial"/>
          <w:spacing w:val="35"/>
          <w:sz w:val="24"/>
          <w:szCs w:val="24"/>
        </w:rPr>
        <w:t xml:space="preserve"> </w:t>
      </w:r>
      <w:r>
        <w:rPr>
          <w:rFonts w:hint="default" w:ascii="Arial" w:hAnsi="Arial" w:cs="Arial"/>
          <w:sz w:val="24"/>
          <w:szCs w:val="24"/>
        </w:rPr>
        <w:t>apiloado,</w:t>
      </w:r>
      <w:r>
        <w:rPr>
          <w:rFonts w:hint="default" w:ascii="Arial" w:hAnsi="Arial" w:cs="Arial"/>
          <w:spacing w:val="34"/>
          <w:sz w:val="24"/>
          <w:szCs w:val="24"/>
        </w:rPr>
        <w:t xml:space="preserve"> </w:t>
      </w:r>
      <w:r>
        <w:rPr>
          <w:rFonts w:hint="default" w:ascii="Arial" w:hAnsi="Arial" w:cs="Arial"/>
          <w:sz w:val="24"/>
          <w:szCs w:val="24"/>
        </w:rPr>
        <w:t>logo</w:t>
      </w:r>
      <w:r>
        <w:rPr>
          <w:rFonts w:hint="default" w:ascii="Arial" w:hAnsi="Arial" w:cs="Arial"/>
          <w:spacing w:val="1"/>
          <w:sz w:val="24"/>
          <w:szCs w:val="24"/>
        </w:rPr>
        <w:t xml:space="preserve"> </w:t>
      </w:r>
      <w:r>
        <w:rPr>
          <w:rFonts w:hint="default" w:ascii="Arial" w:hAnsi="Arial" w:cs="Arial"/>
          <w:sz w:val="24"/>
          <w:szCs w:val="24"/>
        </w:rPr>
        <w:t>que</w:t>
      </w:r>
      <w:r>
        <w:rPr>
          <w:rFonts w:hint="default" w:ascii="Arial" w:hAnsi="Arial" w:cs="Arial"/>
          <w:spacing w:val="22"/>
          <w:sz w:val="24"/>
          <w:szCs w:val="24"/>
        </w:rPr>
        <w:t xml:space="preserve"> </w:t>
      </w:r>
      <w:r>
        <w:rPr>
          <w:rFonts w:hint="default" w:ascii="Arial" w:hAnsi="Arial" w:cs="Arial"/>
          <w:sz w:val="24"/>
          <w:szCs w:val="24"/>
        </w:rPr>
        <w:t>fique</w:t>
      </w:r>
      <w:r>
        <w:rPr>
          <w:rFonts w:hint="default" w:ascii="Arial" w:hAnsi="Arial" w:cs="Arial"/>
          <w:spacing w:val="23"/>
          <w:sz w:val="24"/>
          <w:szCs w:val="24"/>
        </w:rPr>
        <w:t xml:space="preserve"> </w:t>
      </w:r>
      <w:r>
        <w:rPr>
          <w:rFonts w:hint="default" w:ascii="Arial" w:hAnsi="Arial" w:cs="Arial"/>
          <w:sz w:val="24"/>
          <w:szCs w:val="24"/>
        </w:rPr>
        <w:t>concluída</w:t>
      </w:r>
      <w:r>
        <w:rPr>
          <w:rFonts w:hint="default" w:ascii="Arial" w:hAnsi="Arial" w:cs="Arial"/>
          <w:spacing w:val="21"/>
          <w:sz w:val="24"/>
          <w:szCs w:val="24"/>
        </w:rPr>
        <w:t xml:space="preserve"> </w:t>
      </w:r>
      <w:r>
        <w:rPr>
          <w:rFonts w:hint="default" w:ascii="Arial" w:hAnsi="Arial" w:cs="Arial"/>
          <w:sz w:val="24"/>
          <w:szCs w:val="24"/>
        </w:rPr>
        <w:t>a</w:t>
      </w:r>
      <w:r>
        <w:rPr>
          <w:rFonts w:hint="default" w:ascii="Arial" w:hAnsi="Arial" w:cs="Arial"/>
          <w:spacing w:val="23"/>
          <w:sz w:val="24"/>
          <w:szCs w:val="24"/>
        </w:rPr>
        <w:t xml:space="preserve"> </w:t>
      </w:r>
      <w:r>
        <w:rPr>
          <w:rFonts w:hint="default" w:ascii="Arial" w:hAnsi="Arial" w:cs="Arial"/>
          <w:sz w:val="24"/>
          <w:szCs w:val="24"/>
        </w:rPr>
        <w:t>colocação</w:t>
      </w:r>
      <w:r>
        <w:rPr>
          <w:rFonts w:hint="default" w:ascii="Arial" w:hAnsi="Arial" w:cs="Arial"/>
          <w:spacing w:val="20"/>
          <w:sz w:val="24"/>
          <w:szCs w:val="24"/>
        </w:rPr>
        <w:t xml:space="preserve"> </w:t>
      </w:r>
      <w:r>
        <w:rPr>
          <w:rFonts w:hint="default" w:ascii="Arial" w:hAnsi="Arial" w:cs="Arial"/>
          <w:sz w:val="24"/>
          <w:szCs w:val="24"/>
        </w:rPr>
        <w:t>das</w:t>
      </w:r>
      <w:r>
        <w:rPr>
          <w:rFonts w:hint="default" w:ascii="Arial" w:hAnsi="Arial" w:cs="Arial"/>
          <w:spacing w:val="22"/>
          <w:sz w:val="24"/>
          <w:szCs w:val="24"/>
        </w:rPr>
        <w:t xml:space="preserve"> </w:t>
      </w:r>
      <w:r>
        <w:rPr>
          <w:rFonts w:hint="default" w:ascii="Arial" w:hAnsi="Arial" w:cs="Arial"/>
          <w:sz w:val="24"/>
          <w:szCs w:val="24"/>
        </w:rPr>
        <w:t>referidas</w:t>
      </w:r>
      <w:r>
        <w:rPr>
          <w:rFonts w:hint="default" w:ascii="Arial" w:hAnsi="Arial" w:cs="Arial"/>
          <w:spacing w:val="22"/>
          <w:sz w:val="24"/>
          <w:szCs w:val="24"/>
        </w:rPr>
        <w:t xml:space="preserve"> </w:t>
      </w:r>
      <w:r>
        <w:rPr>
          <w:rFonts w:hint="default" w:ascii="Arial" w:hAnsi="Arial" w:cs="Arial"/>
          <w:sz w:val="24"/>
          <w:szCs w:val="24"/>
        </w:rPr>
        <w:t>peças.</w:t>
      </w:r>
      <w:r>
        <w:rPr>
          <w:rFonts w:hint="default" w:ascii="Arial" w:hAnsi="Arial" w:cs="Arial"/>
          <w:spacing w:val="23"/>
          <w:sz w:val="24"/>
          <w:szCs w:val="24"/>
        </w:rPr>
        <w:t xml:space="preserve"> </w:t>
      </w:r>
      <w:r>
        <w:rPr>
          <w:rFonts w:hint="default" w:ascii="Arial" w:hAnsi="Arial" w:cs="Arial"/>
          <w:sz w:val="24"/>
          <w:szCs w:val="24"/>
        </w:rPr>
        <w:t>O</w:t>
      </w:r>
      <w:r>
        <w:rPr>
          <w:rFonts w:hint="default" w:ascii="Arial" w:hAnsi="Arial" w:cs="Arial"/>
          <w:spacing w:val="20"/>
          <w:sz w:val="24"/>
          <w:szCs w:val="24"/>
        </w:rPr>
        <w:t xml:space="preserve"> </w:t>
      </w:r>
      <w:r>
        <w:rPr>
          <w:rFonts w:hint="default" w:ascii="Arial" w:hAnsi="Arial" w:cs="Arial"/>
          <w:sz w:val="24"/>
          <w:szCs w:val="24"/>
        </w:rPr>
        <w:t>alinhamento</w:t>
      </w:r>
      <w:r>
        <w:rPr>
          <w:rFonts w:hint="default" w:ascii="Arial" w:hAnsi="Arial" w:cs="Arial"/>
          <w:spacing w:val="20"/>
          <w:sz w:val="24"/>
          <w:szCs w:val="24"/>
        </w:rPr>
        <w:t xml:space="preserve"> </w:t>
      </w:r>
      <w:r>
        <w:rPr>
          <w:rFonts w:hint="default" w:ascii="Arial" w:hAnsi="Arial" w:cs="Arial"/>
          <w:sz w:val="24"/>
          <w:szCs w:val="24"/>
        </w:rPr>
        <w:t>e</w:t>
      </w:r>
      <w:r>
        <w:rPr>
          <w:rFonts w:hint="default" w:ascii="Arial" w:hAnsi="Arial" w:cs="Arial"/>
          <w:spacing w:val="23"/>
          <w:sz w:val="24"/>
          <w:szCs w:val="24"/>
        </w:rPr>
        <w:t xml:space="preserve"> </w:t>
      </w:r>
      <w:r>
        <w:rPr>
          <w:rFonts w:hint="default" w:ascii="Arial" w:hAnsi="Arial" w:cs="Arial"/>
          <w:sz w:val="24"/>
          <w:szCs w:val="24"/>
        </w:rPr>
        <w:t>perfil</w:t>
      </w:r>
      <w:r>
        <w:rPr>
          <w:rFonts w:hint="default" w:ascii="Arial" w:hAnsi="Arial" w:cs="Arial"/>
          <w:spacing w:val="1"/>
          <w:sz w:val="24"/>
          <w:szCs w:val="24"/>
        </w:rPr>
        <w:t xml:space="preserve"> </w:t>
      </w:r>
      <w:r>
        <w:rPr>
          <w:rFonts w:hint="default" w:ascii="Arial" w:hAnsi="Arial" w:cs="Arial"/>
          <w:sz w:val="24"/>
          <w:szCs w:val="24"/>
        </w:rPr>
        <w:t>das</w:t>
      </w:r>
      <w:r>
        <w:rPr>
          <w:rFonts w:hint="default" w:ascii="Arial" w:hAnsi="Arial" w:cs="Arial"/>
          <w:spacing w:val="11"/>
          <w:sz w:val="24"/>
          <w:szCs w:val="24"/>
        </w:rPr>
        <w:t xml:space="preserve"> </w:t>
      </w:r>
      <w:r>
        <w:rPr>
          <w:rFonts w:hint="default" w:ascii="Arial" w:hAnsi="Arial" w:cs="Arial"/>
          <w:sz w:val="24"/>
          <w:szCs w:val="24"/>
        </w:rPr>
        <w:t>guias</w:t>
      </w:r>
      <w:r>
        <w:rPr>
          <w:rFonts w:hint="default" w:ascii="Arial" w:hAnsi="Arial" w:cs="Arial"/>
          <w:spacing w:val="17"/>
          <w:sz w:val="24"/>
          <w:szCs w:val="24"/>
        </w:rPr>
        <w:t xml:space="preserve"> </w:t>
      </w:r>
      <w:r>
        <w:rPr>
          <w:rFonts w:hint="default" w:ascii="Arial" w:hAnsi="Arial" w:cs="Arial"/>
          <w:sz w:val="24"/>
          <w:szCs w:val="24"/>
        </w:rPr>
        <w:t>deverão</w:t>
      </w:r>
      <w:r>
        <w:rPr>
          <w:rFonts w:hint="default" w:ascii="Arial" w:hAnsi="Arial" w:cs="Arial"/>
          <w:spacing w:val="13"/>
          <w:sz w:val="24"/>
          <w:szCs w:val="24"/>
        </w:rPr>
        <w:t xml:space="preserve"> </w:t>
      </w:r>
      <w:r>
        <w:rPr>
          <w:rFonts w:hint="default" w:ascii="Arial" w:hAnsi="Arial" w:cs="Arial"/>
          <w:sz w:val="24"/>
          <w:szCs w:val="24"/>
        </w:rPr>
        <w:t>ser</w:t>
      </w:r>
      <w:r>
        <w:rPr>
          <w:rFonts w:hint="default" w:ascii="Arial" w:hAnsi="Arial" w:cs="Arial"/>
          <w:spacing w:val="17"/>
          <w:sz w:val="24"/>
          <w:szCs w:val="24"/>
        </w:rPr>
        <w:t xml:space="preserve"> </w:t>
      </w:r>
      <w:r>
        <w:rPr>
          <w:rFonts w:hint="default" w:ascii="Arial" w:hAnsi="Arial" w:cs="Arial"/>
          <w:sz w:val="24"/>
          <w:szCs w:val="24"/>
        </w:rPr>
        <w:t>verificadas</w:t>
      </w:r>
      <w:r>
        <w:rPr>
          <w:rFonts w:hint="default" w:ascii="Arial" w:hAnsi="Arial" w:cs="Arial"/>
          <w:spacing w:val="15"/>
          <w:sz w:val="24"/>
          <w:szCs w:val="24"/>
        </w:rPr>
        <w:t xml:space="preserve"> </w:t>
      </w:r>
      <w:r>
        <w:rPr>
          <w:rFonts w:hint="default" w:ascii="Arial" w:hAnsi="Arial" w:cs="Arial"/>
          <w:sz w:val="24"/>
          <w:szCs w:val="24"/>
        </w:rPr>
        <w:t>antes</w:t>
      </w:r>
      <w:r>
        <w:rPr>
          <w:rFonts w:hint="default" w:ascii="Arial" w:hAnsi="Arial" w:cs="Arial"/>
          <w:spacing w:val="14"/>
          <w:sz w:val="24"/>
          <w:szCs w:val="24"/>
        </w:rPr>
        <w:t xml:space="preserve"> </w:t>
      </w:r>
      <w:r>
        <w:rPr>
          <w:rFonts w:hint="default" w:ascii="Arial" w:hAnsi="Arial" w:cs="Arial"/>
          <w:sz w:val="24"/>
          <w:szCs w:val="24"/>
        </w:rPr>
        <w:t>do</w:t>
      </w:r>
      <w:r>
        <w:rPr>
          <w:rFonts w:hint="default" w:ascii="Arial" w:hAnsi="Arial" w:cs="Arial"/>
          <w:spacing w:val="16"/>
          <w:sz w:val="24"/>
          <w:szCs w:val="24"/>
        </w:rPr>
        <w:t xml:space="preserve"> </w:t>
      </w:r>
      <w:r>
        <w:rPr>
          <w:rFonts w:hint="default" w:ascii="Arial" w:hAnsi="Arial" w:cs="Arial"/>
          <w:sz w:val="24"/>
          <w:szCs w:val="24"/>
        </w:rPr>
        <w:t>início</w:t>
      </w:r>
      <w:r>
        <w:rPr>
          <w:rFonts w:hint="default" w:ascii="Arial" w:hAnsi="Arial" w:cs="Arial"/>
          <w:spacing w:val="18"/>
          <w:sz w:val="24"/>
          <w:szCs w:val="24"/>
        </w:rPr>
        <w:t xml:space="preserve"> </w:t>
      </w:r>
      <w:r>
        <w:rPr>
          <w:rFonts w:hint="default" w:ascii="Arial" w:hAnsi="Arial" w:cs="Arial"/>
          <w:sz w:val="24"/>
          <w:szCs w:val="24"/>
        </w:rPr>
        <w:t>do</w:t>
      </w:r>
      <w:r>
        <w:rPr>
          <w:rFonts w:hint="default" w:ascii="Arial" w:hAnsi="Arial" w:cs="Arial"/>
          <w:spacing w:val="13"/>
          <w:sz w:val="24"/>
          <w:szCs w:val="24"/>
        </w:rPr>
        <w:t xml:space="preserve"> </w:t>
      </w:r>
      <w:r>
        <w:rPr>
          <w:rFonts w:hint="default" w:ascii="Arial" w:hAnsi="Arial" w:cs="Arial"/>
          <w:sz w:val="24"/>
          <w:szCs w:val="24"/>
        </w:rPr>
        <w:t>calçamento.</w:t>
      </w:r>
      <w:r>
        <w:rPr>
          <w:rFonts w:hint="default" w:ascii="Arial" w:hAnsi="Arial" w:cs="Arial"/>
          <w:spacing w:val="15"/>
          <w:sz w:val="24"/>
          <w:szCs w:val="24"/>
        </w:rPr>
        <w:t xml:space="preserve"> </w:t>
      </w:r>
      <w:r>
        <w:rPr>
          <w:rFonts w:hint="default" w:ascii="Arial" w:hAnsi="Arial" w:cs="Arial"/>
          <w:sz w:val="24"/>
          <w:szCs w:val="24"/>
        </w:rPr>
        <w:t>Os</w:t>
      </w:r>
      <w:r>
        <w:rPr>
          <w:rFonts w:hint="default" w:ascii="Arial" w:hAnsi="Arial" w:cs="Arial"/>
          <w:spacing w:val="14"/>
          <w:sz w:val="24"/>
          <w:szCs w:val="24"/>
        </w:rPr>
        <w:t xml:space="preserve"> </w:t>
      </w:r>
      <w:r>
        <w:rPr>
          <w:rFonts w:hint="default" w:ascii="Arial" w:hAnsi="Arial" w:cs="Arial"/>
          <w:sz w:val="24"/>
          <w:szCs w:val="24"/>
        </w:rPr>
        <w:t>desvios</w:t>
      </w:r>
      <w:r>
        <w:rPr>
          <w:rFonts w:hint="default" w:ascii="Arial" w:hAnsi="Arial" w:cs="Arial"/>
          <w:spacing w:val="1"/>
          <w:sz w:val="24"/>
          <w:szCs w:val="24"/>
        </w:rPr>
        <w:t xml:space="preserve"> </w:t>
      </w:r>
      <w:r>
        <w:rPr>
          <w:rFonts w:hint="default" w:ascii="Arial" w:hAnsi="Arial" w:cs="Arial"/>
          <w:sz w:val="24"/>
          <w:szCs w:val="24"/>
        </w:rPr>
        <w:t>não</w:t>
      </w:r>
      <w:r>
        <w:rPr>
          <w:rFonts w:hint="default" w:ascii="Arial" w:hAnsi="Arial" w:cs="Arial"/>
          <w:spacing w:val="46"/>
          <w:sz w:val="24"/>
          <w:szCs w:val="24"/>
        </w:rPr>
        <w:t xml:space="preserve"> </w:t>
      </w:r>
      <w:r>
        <w:rPr>
          <w:rFonts w:hint="default" w:ascii="Arial" w:hAnsi="Arial" w:cs="Arial"/>
          <w:sz w:val="24"/>
          <w:szCs w:val="24"/>
        </w:rPr>
        <w:t>poderão</w:t>
      </w:r>
      <w:r>
        <w:rPr>
          <w:rFonts w:hint="default" w:ascii="Arial" w:hAnsi="Arial" w:cs="Arial"/>
          <w:spacing w:val="47"/>
          <w:sz w:val="24"/>
          <w:szCs w:val="24"/>
        </w:rPr>
        <w:t xml:space="preserve"> </w:t>
      </w:r>
      <w:r>
        <w:rPr>
          <w:rFonts w:hint="default" w:ascii="Arial" w:hAnsi="Arial" w:cs="Arial"/>
          <w:sz w:val="24"/>
          <w:szCs w:val="24"/>
        </w:rPr>
        <w:t>ser</w:t>
      </w:r>
      <w:r>
        <w:rPr>
          <w:rFonts w:hint="default" w:ascii="Arial" w:hAnsi="Arial" w:cs="Arial"/>
          <w:spacing w:val="46"/>
          <w:sz w:val="24"/>
          <w:szCs w:val="24"/>
        </w:rPr>
        <w:t xml:space="preserve"> </w:t>
      </w:r>
      <w:r>
        <w:rPr>
          <w:rFonts w:hint="default" w:ascii="Arial" w:hAnsi="Arial" w:cs="Arial"/>
          <w:sz w:val="24"/>
          <w:szCs w:val="24"/>
        </w:rPr>
        <w:t>superiores</w:t>
      </w:r>
      <w:r>
        <w:rPr>
          <w:rFonts w:hint="default" w:ascii="Arial" w:hAnsi="Arial" w:cs="Arial"/>
          <w:spacing w:val="48"/>
          <w:sz w:val="24"/>
          <w:szCs w:val="24"/>
        </w:rPr>
        <w:t xml:space="preserve"> </w:t>
      </w:r>
      <w:r>
        <w:rPr>
          <w:rFonts w:hint="default" w:ascii="Arial" w:hAnsi="Arial" w:cs="Arial"/>
          <w:sz w:val="24"/>
          <w:szCs w:val="24"/>
        </w:rPr>
        <w:t>a</w:t>
      </w:r>
      <w:r>
        <w:rPr>
          <w:rFonts w:hint="default" w:ascii="Arial" w:hAnsi="Arial" w:cs="Arial"/>
          <w:spacing w:val="47"/>
          <w:sz w:val="24"/>
          <w:szCs w:val="24"/>
        </w:rPr>
        <w:t xml:space="preserve"> </w:t>
      </w:r>
      <w:r>
        <w:rPr>
          <w:rFonts w:hint="default" w:ascii="Arial" w:hAnsi="Arial" w:cs="Arial"/>
          <w:sz w:val="24"/>
          <w:szCs w:val="24"/>
        </w:rPr>
        <w:t>20mm</w:t>
      </w:r>
      <w:r>
        <w:rPr>
          <w:rFonts w:hint="default" w:ascii="Arial" w:hAnsi="Arial" w:cs="Arial"/>
          <w:spacing w:val="45"/>
          <w:sz w:val="24"/>
          <w:szCs w:val="24"/>
        </w:rPr>
        <w:t xml:space="preserve"> </w:t>
      </w:r>
      <w:r>
        <w:rPr>
          <w:rFonts w:hint="default" w:ascii="Arial" w:hAnsi="Arial" w:cs="Arial"/>
          <w:sz w:val="24"/>
          <w:szCs w:val="24"/>
        </w:rPr>
        <w:t>,</w:t>
      </w:r>
      <w:r>
        <w:rPr>
          <w:rFonts w:hint="default" w:ascii="Arial" w:hAnsi="Arial" w:cs="Arial"/>
          <w:spacing w:val="47"/>
          <w:sz w:val="24"/>
          <w:szCs w:val="24"/>
        </w:rPr>
        <w:t xml:space="preserve"> </w:t>
      </w:r>
      <w:r>
        <w:rPr>
          <w:rFonts w:hint="default" w:ascii="Arial" w:hAnsi="Arial" w:cs="Arial"/>
          <w:sz w:val="24"/>
          <w:szCs w:val="24"/>
        </w:rPr>
        <w:t>em</w:t>
      </w:r>
      <w:r>
        <w:rPr>
          <w:rFonts w:hint="default" w:ascii="Arial" w:hAnsi="Arial" w:cs="Arial"/>
          <w:spacing w:val="48"/>
          <w:sz w:val="24"/>
          <w:szCs w:val="24"/>
        </w:rPr>
        <w:t xml:space="preserve"> </w:t>
      </w:r>
      <w:r>
        <w:rPr>
          <w:rFonts w:hint="default" w:ascii="Arial" w:hAnsi="Arial" w:cs="Arial"/>
          <w:sz w:val="24"/>
          <w:szCs w:val="24"/>
        </w:rPr>
        <w:t>relação</w:t>
      </w:r>
      <w:r>
        <w:rPr>
          <w:rFonts w:hint="default" w:ascii="Arial" w:hAnsi="Arial" w:cs="Arial"/>
          <w:spacing w:val="46"/>
          <w:sz w:val="24"/>
          <w:szCs w:val="24"/>
        </w:rPr>
        <w:t xml:space="preserve"> </w:t>
      </w:r>
      <w:r>
        <w:rPr>
          <w:rFonts w:hint="default" w:ascii="Arial" w:hAnsi="Arial" w:cs="Arial"/>
          <w:sz w:val="24"/>
          <w:szCs w:val="24"/>
        </w:rPr>
        <w:t>ao</w:t>
      </w:r>
      <w:r>
        <w:rPr>
          <w:rFonts w:hint="default" w:ascii="Arial" w:hAnsi="Arial" w:cs="Arial"/>
          <w:spacing w:val="45"/>
          <w:sz w:val="24"/>
          <w:szCs w:val="24"/>
        </w:rPr>
        <w:t xml:space="preserve"> </w:t>
      </w:r>
      <w:r>
        <w:rPr>
          <w:rFonts w:hint="default" w:ascii="Arial" w:hAnsi="Arial" w:cs="Arial"/>
          <w:sz w:val="24"/>
          <w:szCs w:val="24"/>
        </w:rPr>
        <w:t>alinhamento</w:t>
      </w:r>
      <w:r>
        <w:rPr>
          <w:rFonts w:hint="default" w:ascii="Arial" w:hAnsi="Arial" w:cs="Arial"/>
          <w:spacing w:val="47"/>
          <w:sz w:val="24"/>
          <w:szCs w:val="24"/>
        </w:rPr>
        <w:t xml:space="preserve"> </w:t>
      </w:r>
      <w:r>
        <w:rPr>
          <w:rFonts w:hint="default" w:ascii="Arial" w:hAnsi="Arial" w:cs="Arial"/>
          <w:sz w:val="24"/>
          <w:szCs w:val="24"/>
        </w:rPr>
        <w:t>e</w:t>
      </w:r>
      <w:r>
        <w:rPr>
          <w:rFonts w:hint="default" w:ascii="Arial" w:hAnsi="Arial" w:cs="Arial"/>
          <w:spacing w:val="46"/>
          <w:sz w:val="24"/>
          <w:szCs w:val="24"/>
        </w:rPr>
        <w:t xml:space="preserve"> </w:t>
      </w:r>
      <w:r>
        <w:rPr>
          <w:rFonts w:hint="default" w:ascii="Arial" w:hAnsi="Arial" w:cs="Arial"/>
          <w:sz w:val="24"/>
          <w:szCs w:val="24"/>
        </w:rPr>
        <w:t>perfil</w:t>
      </w:r>
      <w:r>
        <w:rPr>
          <w:rFonts w:hint="default" w:ascii="Arial" w:hAnsi="Arial" w:cs="Arial"/>
          <w:spacing w:val="1"/>
          <w:sz w:val="24"/>
          <w:szCs w:val="24"/>
        </w:rPr>
        <w:t xml:space="preserve"> </w:t>
      </w:r>
      <w:r>
        <w:rPr>
          <w:rFonts w:hint="default" w:ascii="Arial" w:hAnsi="Arial" w:cs="Arial"/>
          <w:sz w:val="24"/>
          <w:szCs w:val="24"/>
        </w:rPr>
        <w:t>projetados.</w:t>
      </w:r>
    </w:p>
    <w:p>
      <w:pPr>
        <w:pStyle w:val="3"/>
        <w:spacing w:before="159" w:line="360" w:lineRule="auto"/>
        <w:ind w:right="183"/>
        <w:jc w:val="both"/>
        <w:rPr>
          <w:rFonts w:hint="default" w:ascii="Arial" w:hAnsi="Arial" w:cs="Arial"/>
          <w:i w:val="0"/>
          <w:iCs/>
          <w:sz w:val="24"/>
          <w:szCs w:val="24"/>
        </w:rPr>
      </w:pPr>
      <w:r>
        <w:rPr>
          <w:rFonts w:hint="default" w:ascii="Arial" w:hAnsi="Arial" w:cs="Arial"/>
          <w:i w:val="0"/>
          <w:iCs/>
          <w:sz w:val="24"/>
          <w:szCs w:val="24"/>
        </w:rPr>
        <w:t>Critérios de medição: A medição dos serviços executados será efetuada por</w:t>
      </w:r>
      <w:r>
        <w:rPr>
          <w:rFonts w:hint="default" w:ascii="Arial" w:hAnsi="Arial" w:cs="Arial"/>
          <w:i w:val="0"/>
          <w:iCs/>
          <w:spacing w:val="1"/>
          <w:sz w:val="24"/>
          <w:szCs w:val="24"/>
        </w:rPr>
        <w:t xml:space="preserve"> </w:t>
      </w:r>
      <w:r>
        <w:rPr>
          <w:rFonts w:hint="default" w:ascii="Arial" w:hAnsi="Arial" w:cs="Arial"/>
          <w:i w:val="0"/>
          <w:iCs/>
          <w:sz w:val="24"/>
          <w:szCs w:val="24"/>
        </w:rPr>
        <w:t>metro</w:t>
      </w:r>
      <w:r>
        <w:rPr>
          <w:rFonts w:hint="default" w:ascii="Arial" w:hAnsi="Arial" w:cs="Arial"/>
          <w:i w:val="0"/>
          <w:iCs/>
          <w:spacing w:val="-3"/>
          <w:sz w:val="24"/>
          <w:szCs w:val="24"/>
        </w:rPr>
        <w:t xml:space="preserve"> </w:t>
      </w:r>
      <w:r>
        <w:rPr>
          <w:rFonts w:hint="default" w:ascii="Arial" w:hAnsi="Arial" w:cs="Arial"/>
          <w:i w:val="0"/>
          <w:iCs/>
          <w:sz w:val="24"/>
          <w:szCs w:val="24"/>
        </w:rPr>
        <w:t>linear</w:t>
      </w:r>
      <w:r>
        <w:rPr>
          <w:rFonts w:hint="default" w:ascii="Arial" w:hAnsi="Arial" w:cs="Arial"/>
          <w:i w:val="0"/>
          <w:iCs/>
          <w:spacing w:val="-4"/>
          <w:sz w:val="24"/>
          <w:szCs w:val="24"/>
        </w:rPr>
        <w:t xml:space="preserve"> </w:t>
      </w:r>
      <w:r>
        <w:rPr>
          <w:rFonts w:hint="default" w:ascii="Arial" w:hAnsi="Arial" w:cs="Arial"/>
          <w:i w:val="0"/>
          <w:iCs/>
          <w:spacing w:val="-4"/>
          <w:sz w:val="24"/>
          <w:szCs w:val="24"/>
          <w:lang w:val="pt-BR"/>
        </w:rPr>
        <w:t xml:space="preserve">(m) </w:t>
      </w:r>
      <w:r>
        <w:rPr>
          <w:rFonts w:hint="default" w:ascii="Arial" w:hAnsi="Arial" w:cs="Arial"/>
          <w:i w:val="0"/>
          <w:iCs/>
          <w:sz w:val="24"/>
          <w:szCs w:val="24"/>
        </w:rPr>
        <w:t>de meio-fio</w:t>
      </w:r>
      <w:r>
        <w:rPr>
          <w:rFonts w:hint="default" w:ascii="Arial" w:hAnsi="Arial" w:cs="Arial"/>
          <w:i w:val="0"/>
          <w:iCs/>
          <w:spacing w:val="-3"/>
          <w:sz w:val="24"/>
          <w:szCs w:val="24"/>
        </w:rPr>
        <w:t xml:space="preserve"> </w:t>
      </w:r>
      <w:r>
        <w:rPr>
          <w:rFonts w:hint="default" w:ascii="Arial" w:hAnsi="Arial" w:cs="Arial"/>
          <w:i w:val="0"/>
          <w:iCs/>
          <w:sz w:val="24"/>
          <w:szCs w:val="24"/>
        </w:rPr>
        <w:t>devidamente</w:t>
      </w:r>
      <w:r>
        <w:rPr>
          <w:rFonts w:hint="default" w:ascii="Arial" w:hAnsi="Arial" w:cs="Arial"/>
          <w:i w:val="0"/>
          <w:iCs/>
          <w:spacing w:val="-2"/>
          <w:sz w:val="24"/>
          <w:szCs w:val="24"/>
        </w:rPr>
        <w:t xml:space="preserve"> </w:t>
      </w:r>
      <w:r>
        <w:rPr>
          <w:rFonts w:hint="default" w:ascii="Arial" w:hAnsi="Arial" w:cs="Arial"/>
          <w:i w:val="0"/>
          <w:iCs/>
          <w:sz w:val="24"/>
          <w:szCs w:val="24"/>
        </w:rPr>
        <w:t>assentado,</w:t>
      </w:r>
      <w:r>
        <w:rPr>
          <w:rFonts w:hint="default" w:ascii="Arial" w:hAnsi="Arial" w:cs="Arial"/>
          <w:i w:val="0"/>
          <w:iCs/>
          <w:spacing w:val="-3"/>
          <w:sz w:val="24"/>
          <w:szCs w:val="24"/>
        </w:rPr>
        <w:t xml:space="preserve"> </w:t>
      </w:r>
      <w:r>
        <w:rPr>
          <w:rFonts w:hint="default" w:ascii="Arial" w:hAnsi="Arial" w:cs="Arial"/>
          <w:i w:val="0"/>
          <w:iCs/>
          <w:sz w:val="24"/>
          <w:szCs w:val="24"/>
        </w:rPr>
        <w:t>alinhado,</w:t>
      </w:r>
      <w:r>
        <w:rPr>
          <w:rFonts w:hint="default" w:ascii="Arial" w:hAnsi="Arial" w:cs="Arial"/>
          <w:i w:val="0"/>
          <w:iCs/>
          <w:spacing w:val="-4"/>
          <w:sz w:val="24"/>
          <w:szCs w:val="24"/>
        </w:rPr>
        <w:t xml:space="preserve"> </w:t>
      </w:r>
      <w:r>
        <w:rPr>
          <w:rFonts w:hint="default" w:ascii="Arial" w:hAnsi="Arial" w:cs="Arial"/>
          <w:i w:val="0"/>
          <w:iCs/>
          <w:sz w:val="24"/>
          <w:szCs w:val="24"/>
        </w:rPr>
        <w:t>rejuntado.</w:t>
      </w:r>
    </w:p>
    <w:p>
      <w:pPr>
        <w:pStyle w:val="3"/>
        <w:spacing w:before="159" w:line="360" w:lineRule="auto"/>
        <w:ind w:right="183"/>
        <w:jc w:val="both"/>
        <w:rPr>
          <w:rFonts w:hint="default" w:ascii="Arial" w:hAnsi="Arial" w:cs="Arial"/>
          <w:i w:val="0"/>
          <w:iCs/>
          <w:sz w:val="24"/>
          <w:szCs w:val="24"/>
          <w:lang w:val="pt-BR"/>
        </w:rPr>
      </w:pPr>
    </w:p>
    <w:p>
      <w:pPr>
        <w:pStyle w:val="2"/>
        <w:numPr>
          <w:ilvl w:val="1"/>
          <w:numId w:val="4"/>
        </w:numPr>
        <w:tabs>
          <w:tab w:val="left" w:pos="531"/>
        </w:tabs>
        <w:spacing w:before="0" w:after="0" w:line="360" w:lineRule="auto"/>
        <w:ind w:left="120" w:right="174" w:firstLine="0"/>
        <w:jc w:val="both"/>
        <w:rPr>
          <w:rFonts w:hint="default" w:ascii="Arial" w:hAnsi="Arial" w:eastAsia="Arial" w:cs="Arial"/>
          <w:i w:val="0"/>
          <w:iCs w:val="0"/>
          <w:sz w:val="24"/>
          <w:szCs w:val="24"/>
        </w:rPr>
      </w:pPr>
      <w:r>
        <w:rPr>
          <w:rFonts w:hint="default" w:ascii="Arial" w:hAnsi="Arial" w:eastAsia="Arial" w:cs="Arial"/>
          <w:i w:val="0"/>
          <w:iCs w:val="0"/>
          <w:sz w:val="24"/>
          <w:szCs w:val="24"/>
        </w:rPr>
        <w:t>Transp. de meio-fio p/ pavimentaçao - esp= 10cm  - 1,009XP + 1,345XR + 1,682 ; 1km - transporte local</w:t>
      </w:r>
    </w:p>
    <w:p>
      <w:pPr>
        <w:spacing w:before="0" w:line="360" w:lineRule="auto"/>
        <w:ind w:left="120" w:right="0" w:firstLine="0"/>
        <w:jc w:val="both"/>
        <w:rPr>
          <w:rFonts w:hint="default" w:ascii="Arial" w:hAnsi="Arial" w:cs="Arial"/>
          <w:i w:val="0"/>
          <w:iCs w:val="0"/>
          <w:sz w:val="24"/>
          <w:szCs w:val="24"/>
          <w:lang w:val="pt-BR"/>
        </w:rPr>
      </w:pPr>
      <w:r>
        <w:rPr>
          <w:rFonts w:hint="default" w:ascii="Arial" w:hAnsi="Arial" w:cs="Arial"/>
          <w:i w:val="0"/>
          <w:iCs w:val="0"/>
          <w:sz w:val="24"/>
          <w:szCs w:val="24"/>
        </w:rPr>
        <w:t xml:space="preserve">Conteúdo do Serviço: </w:t>
      </w:r>
      <w:r>
        <w:rPr>
          <w:rFonts w:hint="default" w:ascii="Arial" w:hAnsi="Arial" w:cs="Arial"/>
          <w:i w:val="0"/>
          <w:iCs w:val="0"/>
          <w:sz w:val="24"/>
          <w:szCs w:val="24"/>
          <w:lang w:val="pt-BR"/>
        </w:rPr>
        <w:t xml:space="preserve">A Contratada irá prover caminhões basculante para fim de transporte do meio-fio. </w:t>
      </w:r>
    </w:p>
    <w:p>
      <w:pPr>
        <w:spacing w:before="0" w:line="360" w:lineRule="auto"/>
        <w:ind w:left="120" w:right="0" w:firstLine="0"/>
        <w:jc w:val="both"/>
        <w:rPr>
          <w:rFonts w:hint="default" w:ascii="Arial" w:hAnsi="Arial" w:eastAsia="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lang w:val="pt-BR"/>
        </w:rPr>
        <w:t>tonelada</w:t>
      </w:r>
      <w:r>
        <w:rPr>
          <w:rFonts w:hint="default" w:ascii="Arial" w:hAnsi="Arial" w:cs="Arial"/>
          <w:i w:val="0"/>
          <w:iCs w:val="0"/>
          <w:spacing w:val="-2"/>
          <w:sz w:val="24"/>
          <w:szCs w:val="24"/>
        </w:rPr>
        <w:t xml:space="preserve"> </w:t>
      </w:r>
      <w:r>
        <w:rPr>
          <w:rFonts w:hint="default" w:ascii="Arial" w:hAnsi="Arial" w:cs="Arial"/>
          <w:i w:val="0"/>
          <w:iCs w:val="0"/>
          <w:sz w:val="24"/>
          <w:szCs w:val="24"/>
        </w:rPr>
        <w:t>(</w:t>
      </w:r>
      <w:r>
        <w:rPr>
          <w:rFonts w:hint="default" w:ascii="Arial" w:hAnsi="Arial" w:cs="Arial"/>
          <w:i w:val="0"/>
          <w:iCs w:val="0"/>
          <w:sz w:val="24"/>
          <w:szCs w:val="24"/>
          <w:lang w:val="pt-BR"/>
        </w:rPr>
        <w:t>t</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lang w:val="pt-BR"/>
        </w:rPr>
        <w:t>transportada</w:t>
      </w:r>
      <w:r>
        <w:rPr>
          <w:rFonts w:hint="default" w:ascii="Arial" w:hAnsi="Arial" w:cs="Arial"/>
          <w:i w:val="0"/>
          <w:iCs w:val="0"/>
          <w:sz w:val="24"/>
          <w:szCs w:val="24"/>
        </w:rPr>
        <w:t>.</w:t>
      </w:r>
    </w:p>
    <w:p>
      <w:pPr>
        <w:spacing w:line="360" w:lineRule="auto"/>
        <w:jc w:val="both"/>
        <w:rPr>
          <w:rFonts w:hint="default" w:ascii="Arial" w:hAnsi="Arial" w:eastAsia="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eastAsia="Arial" w:cs="Arial"/>
          <w:i w:val="0"/>
          <w:iCs w:val="0"/>
          <w:sz w:val="24"/>
          <w:szCs w:val="24"/>
        </w:rPr>
      </w:pPr>
      <w:r>
        <w:rPr>
          <w:rFonts w:hint="default" w:ascii="Arial" w:hAnsi="Arial" w:eastAsia="Arial" w:cs="Arial"/>
          <w:i w:val="0"/>
          <w:iCs w:val="0"/>
          <w:sz w:val="24"/>
          <w:szCs w:val="24"/>
        </w:rPr>
        <w:t>Sarjeta de concreto (STC - 04) calha triangular de bancada em corte, inclusive caiação</w:t>
      </w:r>
      <w:r>
        <w:rPr>
          <w:rFonts w:hint="default" w:ascii="Arial" w:hAnsi="Arial" w:cs="Arial"/>
          <w:i w:val="0"/>
          <w:iCs w:val="0"/>
          <w:sz w:val="24"/>
          <w:szCs w:val="24"/>
          <w:lang w:val="pt-BR"/>
        </w:rPr>
        <w:t>.</w:t>
      </w:r>
    </w:p>
    <w:p>
      <w:pPr>
        <w:pStyle w:val="3"/>
        <w:spacing w:line="360" w:lineRule="auto"/>
        <w:ind w:right="175"/>
        <w:jc w:val="both"/>
        <w:rPr>
          <w:rFonts w:hint="default" w:ascii="Arial" w:hAnsi="Arial" w:cs="Arial"/>
          <w:i w:val="0"/>
          <w:iCs w:val="0"/>
          <w:sz w:val="24"/>
          <w:szCs w:val="24"/>
        </w:rPr>
      </w:pPr>
      <w:r>
        <w:rPr>
          <w:rFonts w:hint="default" w:ascii="Arial" w:hAnsi="Arial" w:cs="Arial"/>
          <w:i w:val="0"/>
          <w:iCs w:val="0"/>
          <w:sz w:val="24"/>
          <w:szCs w:val="24"/>
        </w:rPr>
        <w:t>Conteúdo do Serviço: As execuções da sarjeta serão moldadas em concreto</w:t>
      </w:r>
      <w:r>
        <w:rPr>
          <w:rFonts w:hint="default" w:ascii="Arial" w:hAnsi="Arial" w:cs="Arial"/>
          <w:i w:val="0"/>
          <w:iCs w:val="0"/>
          <w:spacing w:val="1"/>
          <w:sz w:val="24"/>
          <w:szCs w:val="24"/>
        </w:rPr>
        <w:t xml:space="preserve"> </w:t>
      </w:r>
      <w:r>
        <w:rPr>
          <w:rFonts w:hint="default" w:ascii="Arial" w:hAnsi="Arial" w:cs="Arial"/>
          <w:i w:val="0"/>
          <w:iCs w:val="0"/>
          <w:sz w:val="24"/>
          <w:szCs w:val="24"/>
        </w:rPr>
        <w:t>usinado , moldado “in loco”, em trecho reto por máquina de perfíl contínuo</w:t>
      </w:r>
      <w:r>
        <w:rPr>
          <w:rFonts w:hint="default" w:ascii="Arial" w:hAnsi="Arial" w:cs="Arial"/>
          <w:i w:val="0"/>
          <w:iCs w:val="0"/>
          <w:spacing w:val="1"/>
          <w:sz w:val="24"/>
          <w:szCs w:val="24"/>
        </w:rPr>
        <w:t xml:space="preserve"> </w:t>
      </w:r>
      <w:r>
        <w:rPr>
          <w:rFonts w:hint="default" w:ascii="Arial" w:hAnsi="Arial" w:cs="Arial"/>
          <w:i w:val="0"/>
          <w:iCs w:val="0"/>
          <w:sz w:val="24"/>
          <w:szCs w:val="24"/>
        </w:rPr>
        <w:t>deverá constituir uma massa compacta sem buracos ou ninhos. Para a cura</w:t>
      </w:r>
      <w:r>
        <w:rPr>
          <w:rFonts w:hint="default" w:ascii="Arial" w:hAnsi="Arial" w:cs="Arial"/>
          <w:i w:val="0"/>
          <w:iCs w:val="0"/>
          <w:spacing w:val="1"/>
          <w:sz w:val="24"/>
          <w:szCs w:val="24"/>
        </w:rPr>
        <w:t xml:space="preserve"> </w:t>
      </w:r>
      <w:r>
        <w:rPr>
          <w:rFonts w:hint="default" w:ascii="Arial" w:hAnsi="Arial" w:cs="Arial"/>
          <w:i w:val="0"/>
          <w:iCs w:val="0"/>
          <w:sz w:val="24"/>
          <w:szCs w:val="24"/>
        </w:rPr>
        <w:t>do concreto será utilizado o método da irrigação ou aspersão de água em</w:t>
      </w:r>
      <w:r>
        <w:rPr>
          <w:rFonts w:hint="default" w:ascii="Arial" w:hAnsi="Arial" w:cs="Arial"/>
          <w:i w:val="0"/>
          <w:iCs w:val="0"/>
          <w:spacing w:val="1"/>
          <w:sz w:val="24"/>
          <w:szCs w:val="24"/>
        </w:rPr>
        <w:t xml:space="preserve"> </w:t>
      </w:r>
      <w:r>
        <w:rPr>
          <w:rFonts w:hint="default" w:ascii="Arial" w:hAnsi="Arial" w:cs="Arial"/>
          <w:i w:val="0"/>
          <w:iCs w:val="0"/>
          <w:sz w:val="24"/>
          <w:szCs w:val="24"/>
        </w:rPr>
        <w:t>intervalos frequentes. O alinhamento deverá apresentar perfeita concordância</w:t>
      </w:r>
      <w:r>
        <w:rPr>
          <w:rFonts w:hint="default" w:ascii="Arial" w:hAnsi="Arial" w:cs="Arial"/>
          <w:i w:val="0"/>
          <w:iCs w:val="0"/>
          <w:spacing w:val="-64"/>
          <w:sz w:val="24"/>
          <w:szCs w:val="24"/>
        </w:rPr>
        <w:t xml:space="preserve"> </w:t>
      </w:r>
      <w:r>
        <w:rPr>
          <w:rFonts w:hint="default" w:ascii="Arial" w:hAnsi="Arial" w:cs="Arial"/>
          <w:i w:val="0"/>
          <w:iCs w:val="0"/>
          <w:sz w:val="24"/>
          <w:szCs w:val="24"/>
        </w:rPr>
        <w:t>com as modificações de direção e curvas. O rebaixamento das guias deverá</w:t>
      </w:r>
      <w:r>
        <w:rPr>
          <w:rFonts w:hint="default" w:ascii="Arial" w:hAnsi="Arial" w:cs="Arial"/>
          <w:i w:val="0"/>
          <w:iCs w:val="0"/>
          <w:spacing w:val="1"/>
          <w:sz w:val="24"/>
          <w:szCs w:val="24"/>
        </w:rPr>
        <w:t xml:space="preserve"> </w:t>
      </w:r>
      <w:r>
        <w:rPr>
          <w:rFonts w:hint="default" w:ascii="Arial" w:hAnsi="Arial" w:cs="Arial"/>
          <w:i w:val="0"/>
          <w:iCs w:val="0"/>
          <w:sz w:val="24"/>
          <w:szCs w:val="24"/>
        </w:rPr>
        <w:t>ser executado antes da cura do concreto para permitir um bom acabamento.</w:t>
      </w:r>
      <w:r>
        <w:rPr>
          <w:rFonts w:hint="default" w:ascii="Arial" w:hAnsi="Arial" w:cs="Arial"/>
          <w:i w:val="0"/>
          <w:iCs w:val="0"/>
          <w:spacing w:val="1"/>
          <w:sz w:val="24"/>
          <w:szCs w:val="24"/>
        </w:rPr>
        <w:t xml:space="preserve"> </w:t>
      </w:r>
      <w:r>
        <w:rPr>
          <w:rFonts w:hint="default" w:ascii="Arial" w:hAnsi="Arial" w:cs="Arial"/>
          <w:i w:val="0"/>
          <w:iCs w:val="0"/>
          <w:sz w:val="24"/>
          <w:szCs w:val="24"/>
        </w:rPr>
        <w:t>As</w:t>
      </w:r>
      <w:r>
        <w:rPr>
          <w:rFonts w:hint="default" w:ascii="Arial" w:hAnsi="Arial" w:cs="Arial"/>
          <w:i w:val="0"/>
          <w:iCs w:val="0"/>
          <w:spacing w:val="-3"/>
          <w:sz w:val="24"/>
          <w:szCs w:val="24"/>
        </w:rPr>
        <w:t xml:space="preserve"> </w:t>
      </w:r>
      <w:r>
        <w:rPr>
          <w:rFonts w:hint="default" w:ascii="Arial" w:hAnsi="Arial" w:cs="Arial"/>
          <w:i w:val="0"/>
          <w:iCs w:val="0"/>
          <w:sz w:val="24"/>
          <w:szCs w:val="24"/>
        </w:rPr>
        <w:t>sarjetas</w:t>
      </w:r>
      <w:r>
        <w:rPr>
          <w:rFonts w:hint="default" w:ascii="Arial" w:hAnsi="Arial" w:cs="Arial"/>
          <w:i w:val="0"/>
          <w:iCs w:val="0"/>
          <w:spacing w:val="-2"/>
          <w:sz w:val="24"/>
          <w:szCs w:val="24"/>
        </w:rPr>
        <w:t xml:space="preserve"> </w:t>
      </w:r>
      <w:r>
        <w:rPr>
          <w:rFonts w:hint="default" w:ascii="Arial" w:hAnsi="Arial" w:cs="Arial"/>
          <w:i w:val="0"/>
          <w:iCs w:val="0"/>
          <w:sz w:val="24"/>
          <w:szCs w:val="24"/>
        </w:rPr>
        <w:t>danificadas, deverão</w:t>
      </w:r>
      <w:r>
        <w:rPr>
          <w:rFonts w:hint="default" w:ascii="Arial" w:hAnsi="Arial" w:cs="Arial"/>
          <w:i w:val="0"/>
          <w:iCs w:val="0"/>
          <w:spacing w:val="-2"/>
          <w:sz w:val="24"/>
          <w:szCs w:val="24"/>
        </w:rPr>
        <w:t xml:space="preserve"> </w:t>
      </w:r>
      <w:r>
        <w:rPr>
          <w:rFonts w:hint="default" w:ascii="Arial" w:hAnsi="Arial" w:cs="Arial"/>
          <w:i w:val="0"/>
          <w:iCs w:val="0"/>
          <w:sz w:val="24"/>
          <w:szCs w:val="24"/>
        </w:rPr>
        <w:t>ser</w:t>
      </w:r>
      <w:r>
        <w:rPr>
          <w:rFonts w:hint="default" w:ascii="Arial" w:hAnsi="Arial" w:cs="Arial"/>
          <w:i w:val="0"/>
          <w:iCs w:val="0"/>
          <w:spacing w:val="-1"/>
          <w:sz w:val="24"/>
          <w:szCs w:val="24"/>
        </w:rPr>
        <w:t xml:space="preserve"> </w:t>
      </w:r>
      <w:r>
        <w:rPr>
          <w:rFonts w:hint="default" w:ascii="Arial" w:hAnsi="Arial" w:cs="Arial"/>
          <w:i w:val="0"/>
          <w:iCs w:val="0"/>
          <w:sz w:val="24"/>
          <w:szCs w:val="24"/>
        </w:rPr>
        <w:t>demolidas</w:t>
      </w:r>
      <w:r>
        <w:rPr>
          <w:rFonts w:hint="default" w:ascii="Arial" w:hAnsi="Arial" w:cs="Arial"/>
          <w:i w:val="0"/>
          <w:iCs w:val="0"/>
          <w:spacing w:val="-3"/>
          <w:sz w:val="24"/>
          <w:szCs w:val="24"/>
        </w:rPr>
        <w:t xml:space="preserve"> </w:t>
      </w:r>
      <w:r>
        <w:rPr>
          <w:rFonts w:hint="default" w:ascii="Arial" w:hAnsi="Arial" w:cs="Arial"/>
          <w:i w:val="0"/>
          <w:iCs w:val="0"/>
          <w:sz w:val="24"/>
          <w:szCs w:val="24"/>
        </w:rPr>
        <w:t>e</w:t>
      </w:r>
      <w:r>
        <w:rPr>
          <w:rFonts w:hint="default" w:ascii="Arial" w:hAnsi="Arial" w:cs="Arial"/>
          <w:i w:val="0"/>
          <w:iCs w:val="0"/>
          <w:spacing w:val="1"/>
          <w:sz w:val="24"/>
          <w:szCs w:val="24"/>
        </w:rPr>
        <w:t xml:space="preserve"> </w:t>
      </w:r>
      <w:r>
        <w:rPr>
          <w:rFonts w:hint="default" w:ascii="Arial" w:hAnsi="Arial" w:cs="Arial"/>
          <w:i w:val="0"/>
          <w:iCs w:val="0"/>
          <w:sz w:val="24"/>
          <w:szCs w:val="24"/>
        </w:rPr>
        <w:t>refeitas.</w:t>
      </w:r>
    </w:p>
    <w:p>
      <w:pPr>
        <w:spacing w:before="0" w:line="360" w:lineRule="auto"/>
        <w:ind w:left="120" w:right="0" w:firstLine="0"/>
        <w:jc w:val="both"/>
        <w:rPr>
          <w:rFonts w:hint="default" w:ascii="Arial" w:hAnsi="Arial" w:cs="Arial"/>
          <w:i w:val="0"/>
          <w:iCs w:val="0"/>
          <w:sz w:val="24"/>
          <w:szCs w:val="24"/>
          <w:lang w:val="pt-BR"/>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1"/>
          <w:sz w:val="24"/>
          <w:szCs w:val="24"/>
        </w:rPr>
        <w:t xml:space="preserve"> </w:t>
      </w:r>
      <w:r>
        <w:rPr>
          <w:rFonts w:hint="default" w:ascii="Arial" w:hAnsi="Arial" w:cs="Arial"/>
          <w:i w:val="0"/>
          <w:iCs w:val="0"/>
          <w:sz w:val="24"/>
          <w:szCs w:val="24"/>
        </w:rPr>
        <w:t>:</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5"/>
          <w:sz w:val="24"/>
          <w:szCs w:val="24"/>
        </w:rPr>
        <w:t xml:space="preserve"> </w:t>
      </w:r>
      <w:r>
        <w:rPr>
          <w:rFonts w:hint="default" w:ascii="Arial" w:hAnsi="Arial" w:cs="Arial"/>
          <w:i w:val="0"/>
          <w:iCs w:val="0"/>
          <w:sz w:val="24"/>
          <w:szCs w:val="24"/>
        </w:rPr>
        <w:t>executado</w:t>
      </w:r>
      <w:r>
        <w:rPr>
          <w:rFonts w:hint="default" w:ascii="Arial" w:hAnsi="Arial" w:cs="Arial"/>
          <w:i w:val="0"/>
          <w:iCs w:val="0"/>
          <w:spacing w:val="-1"/>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w:t>
      </w:r>
    </w:p>
    <w:p>
      <w:pPr>
        <w:numPr>
          <w:ilvl w:val="0"/>
          <w:numId w:val="0"/>
        </w:numPr>
        <w:spacing w:before="0" w:line="360" w:lineRule="auto"/>
        <w:ind w:left="119" w:leftChars="0" w:right="0" w:rightChars="0"/>
        <w:jc w:val="both"/>
        <w:rPr>
          <w:rFonts w:hint="default" w:ascii="Arial" w:hAnsi="Arial" w:cs="Arial"/>
          <w:b/>
          <w:bCs/>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eastAsia="Arial" w:cs="Arial"/>
          <w:i w:val="0"/>
          <w:iCs w:val="0"/>
          <w:sz w:val="24"/>
          <w:szCs w:val="24"/>
        </w:rPr>
      </w:pPr>
      <w:r>
        <w:rPr>
          <w:rFonts w:hint="default" w:ascii="Arial" w:hAnsi="Arial" w:eastAsia="Arial" w:cs="Arial"/>
          <w:i w:val="0"/>
          <w:iCs w:val="0"/>
          <w:sz w:val="24"/>
          <w:szCs w:val="24"/>
        </w:rPr>
        <w:t>Canaleta de concreto retangular (0,130m³/m) inclusive caiação</w:t>
      </w:r>
    </w:p>
    <w:p>
      <w:pPr>
        <w:spacing w:before="0" w:line="360" w:lineRule="auto"/>
        <w:ind w:left="120" w:right="0" w:firstLine="0"/>
        <w:jc w:val="both"/>
        <w:rPr>
          <w:rFonts w:hint="default" w:ascii="Arial" w:hAnsi="Arial" w:eastAsia="Arial MT" w:cs="Arial"/>
          <w:i w:val="0"/>
          <w:iCs w:val="0"/>
          <w:sz w:val="24"/>
          <w:szCs w:val="24"/>
          <w:lang w:val="pt-PT" w:eastAsia="en-US" w:bidi="ar-SA"/>
        </w:rPr>
      </w:pPr>
      <w:r>
        <w:rPr>
          <w:rFonts w:hint="default" w:ascii="Arial" w:hAnsi="Arial" w:cs="Arial"/>
          <w:i w:val="0"/>
          <w:iCs w:val="0"/>
          <w:sz w:val="24"/>
          <w:szCs w:val="24"/>
        </w:rPr>
        <w:t>Conteúdo do Serviço:</w:t>
      </w:r>
      <w:r>
        <w:rPr>
          <w:rFonts w:hint="default" w:ascii="Arial" w:hAnsi="Arial" w:eastAsia="Arial MT" w:cs="Arial"/>
          <w:i w:val="0"/>
          <w:iCs w:val="0"/>
          <w:sz w:val="24"/>
          <w:szCs w:val="24"/>
          <w:lang w:val="pt-PT" w:eastAsia="en-US" w:bidi="ar-SA"/>
        </w:rPr>
        <w:t xml:space="preserve"> Para execução da canaleta o terreno deve ser escavado e fortemente apiloado, lançar o concreto e executar o caimento devidamente. Quando não indicado em projeto, considerar declividade mínima igual a 0,3%. Deve-se executar um recorte de 2,5cm em cada lado das paredes laterais, para apoio da tampa de concreto. O acabamento final deve ser desempenado.</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1"/>
          <w:sz w:val="24"/>
          <w:szCs w:val="24"/>
        </w:rPr>
        <w:t xml:space="preserve"> </w:t>
      </w:r>
      <w:r>
        <w:rPr>
          <w:rFonts w:hint="default" w:ascii="Arial" w:hAnsi="Arial" w:cs="Arial"/>
          <w:i w:val="0"/>
          <w:iCs w:val="0"/>
          <w:sz w:val="24"/>
          <w:szCs w:val="24"/>
        </w:rPr>
        <w:t>:</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5"/>
          <w:sz w:val="24"/>
          <w:szCs w:val="24"/>
        </w:rPr>
        <w:t xml:space="preserve"> </w:t>
      </w:r>
      <w:r>
        <w:rPr>
          <w:rFonts w:hint="default" w:ascii="Arial" w:hAnsi="Arial" w:cs="Arial"/>
          <w:i w:val="0"/>
          <w:iCs w:val="0"/>
          <w:sz w:val="24"/>
          <w:szCs w:val="24"/>
        </w:rPr>
        <w:t>executado</w:t>
      </w:r>
      <w:r>
        <w:rPr>
          <w:rFonts w:hint="default" w:ascii="Arial" w:hAnsi="Arial" w:cs="Arial"/>
          <w:i w:val="0"/>
          <w:iCs w:val="0"/>
          <w:spacing w:val="-1"/>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Corpo BSTC (greide) diâmetro 0,40 m CA-2 MF inclusive escavação, reaterro e transporte do tubo</w:t>
      </w:r>
    </w:p>
    <w:p>
      <w:pPr>
        <w:spacing w:before="0" w:line="360" w:lineRule="auto"/>
        <w:ind w:left="120" w:right="0" w:firstLine="0"/>
        <w:jc w:val="both"/>
        <w:rPr>
          <w:rFonts w:hint="default" w:ascii="Arial" w:hAnsi="Arial" w:eastAsia="Arial MT" w:cs="Arial"/>
          <w:i w:val="0"/>
          <w:iCs w:val="0"/>
          <w:sz w:val="24"/>
          <w:szCs w:val="24"/>
          <w:lang w:val="pt-BR" w:eastAsia="en-US" w:bidi="ar-SA"/>
        </w:rPr>
      </w:pPr>
      <w:r>
        <w:rPr>
          <w:rFonts w:hint="default" w:ascii="Arial" w:hAnsi="Arial" w:cs="Arial"/>
          <w:i w:val="0"/>
          <w:iCs w:val="0"/>
          <w:sz w:val="24"/>
          <w:szCs w:val="24"/>
        </w:rPr>
        <w:t>Conteúdo do Serviço:</w:t>
      </w:r>
      <w:r>
        <w:rPr>
          <w:rFonts w:hint="default" w:ascii="Arial" w:hAnsi="Arial" w:eastAsia="Arial MT" w:cs="Arial"/>
          <w:i w:val="0"/>
          <w:iCs w:val="0"/>
          <w:sz w:val="24"/>
          <w:szCs w:val="24"/>
          <w:lang w:val="pt-PT" w:eastAsia="en-US" w:bidi="ar-SA"/>
        </w:rPr>
        <w:t xml:space="preserve"> Os tubos deverão ser do tipo Ponta e Bolsa (BSTC) em concreto armado CA-2, assentados sob camada mínima de 10,0 cm de brita graduada “base” em toda a largura da vala. Os tubos deverão ser cuidadosamente assentados em trechos retilíneos com auxílio de linha de nylon e perfeitamente alinhados e rejuntados internamente e externamente com argamassa de cimento e areia, com traço na proporção 1:4. A CONTRATADA deverá fornecer laudo de rompimento dos tubos nos diâmetros utilizados na obra, sendo que o Município rejeitará em qualquer tempo os tubos que, ao serem submetidos a teste, não atingirem o mínimo admitido na NBR 8890/2007</w:t>
      </w:r>
      <w:r>
        <w:rPr>
          <w:rFonts w:hint="default" w:ascii="Arial" w:hAnsi="Arial" w:cs="Arial"/>
          <w:i w:val="0"/>
          <w:iCs w:val="0"/>
          <w:sz w:val="24"/>
          <w:szCs w:val="24"/>
          <w:lang w:val="pt-BR" w:eastAsia="en-US" w:bidi="ar-SA"/>
        </w:rPr>
        <w:t>.</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1"/>
          <w:sz w:val="24"/>
          <w:szCs w:val="24"/>
        </w:rPr>
        <w:t xml:space="preserve"> </w:t>
      </w:r>
      <w:r>
        <w:rPr>
          <w:rFonts w:hint="default" w:ascii="Arial" w:hAnsi="Arial" w:cs="Arial"/>
          <w:i w:val="0"/>
          <w:iCs w:val="0"/>
          <w:sz w:val="24"/>
          <w:szCs w:val="24"/>
        </w:rPr>
        <w:t>:</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5"/>
          <w:sz w:val="24"/>
          <w:szCs w:val="24"/>
        </w:rPr>
        <w:t xml:space="preserve"> </w:t>
      </w:r>
      <w:r>
        <w:rPr>
          <w:rFonts w:hint="default" w:ascii="Arial" w:hAnsi="Arial" w:cs="Arial"/>
          <w:i w:val="0"/>
          <w:iCs w:val="0"/>
          <w:sz w:val="24"/>
          <w:szCs w:val="24"/>
        </w:rPr>
        <w:t>executado</w:t>
      </w:r>
      <w:r>
        <w:rPr>
          <w:rFonts w:hint="default" w:ascii="Arial" w:hAnsi="Arial" w:cs="Arial"/>
          <w:i w:val="0"/>
          <w:iCs w:val="0"/>
          <w:spacing w:val="-1"/>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w:t>
      </w:r>
    </w:p>
    <w:p>
      <w:pPr>
        <w:spacing w:line="360" w:lineRule="auto"/>
        <w:jc w:val="both"/>
        <w:rPr>
          <w:rFonts w:hint="default" w:ascii="Arial" w:hAnsi="Arial" w:cs="Arial"/>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Corpo BSTC (greide) diâmetro 0,60 m CA-1 PB inclusive escavação, reaterro e transporte do tubo</w:t>
      </w:r>
      <w:r>
        <w:rPr>
          <w:rFonts w:hint="default" w:ascii="Arial" w:hAnsi="Arial" w:cs="Arial"/>
          <w:i w:val="0"/>
          <w:iCs w:val="0"/>
          <w:sz w:val="24"/>
          <w:szCs w:val="24"/>
          <w:lang w:val="pt-BR"/>
        </w:rPr>
        <w:t>.</w:t>
      </w:r>
    </w:p>
    <w:p>
      <w:pPr>
        <w:spacing w:before="0" w:line="360" w:lineRule="auto"/>
        <w:ind w:left="120" w:right="0" w:firstLine="0"/>
        <w:jc w:val="both"/>
        <w:rPr>
          <w:rFonts w:hint="default" w:ascii="Arial" w:hAnsi="Arial" w:eastAsia="Arial MT" w:cs="Arial"/>
          <w:i w:val="0"/>
          <w:iCs w:val="0"/>
          <w:sz w:val="24"/>
          <w:szCs w:val="24"/>
          <w:lang w:val="pt-BR" w:eastAsia="en-US" w:bidi="ar-SA"/>
        </w:rPr>
      </w:pPr>
      <w:r>
        <w:rPr>
          <w:rFonts w:hint="default" w:ascii="Arial" w:hAnsi="Arial" w:cs="Arial"/>
          <w:i w:val="0"/>
          <w:iCs w:val="0"/>
          <w:sz w:val="24"/>
          <w:szCs w:val="24"/>
        </w:rPr>
        <w:t>Conteúdo do Serviço:</w:t>
      </w:r>
      <w:r>
        <w:rPr>
          <w:rFonts w:hint="default" w:ascii="Arial" w:hAnsi="Arial" w:eastAsia="Arial MT" w:cs="Arial"/>
          <w:i w:val="0"/>
          <w:iCs w:val="0"/>
          <w:sz w:val="24"/>
          <w:szCs w:val="24"/>
          <w:lang w:val="pt-PT" w:eastAsia="en-US" w:bidi="ar-SA"/>
        </w:rPr>
        <w:t xml:space="preserve"> Os tubos deverão ser do tipo Ponta e Bolsa (BSTC) em concreto armado CA-2, assentados sob camada mínima de 10,0 cm de brita graduada “base” em toda a largura da vala. Os tubos deverão ser cuidadosamente assentados em trechos retilíneos com auxílio de linha de nylon e perfeitamente alinhados e rejuntados internamente e externamente com argamassa de cimento e areia, com traço na proporção 1:4. A CONTRATADA deverá fornecer laudo de rompimento dos tubos nos diâmetros utilizados na obra, sendo que o Município rejeitará em qualquer tempo os tubos que, ao serem submetidos a teste, não atingirem o mínimo admitido na NBR 8890/2007</w:t>
      </w:r>
      <w:r>
        <w:rPr>
          <w:rFonts w:hint="default" w:ascii="Arial" w:hAnsi="Arial" w:cs="Arial"/>
          <w:i w:val="0"/>
          <w:iCs w:val="0"/>
          <w:sz w:val="24"/>
          <w:szCs w:val="24"/>
          <w:lang w:val="pt-BR" w:eastAsia="en-US" w:bidi="ar-SA"/>
        </w:rPr>
        <w:t>.</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1"/>
          <w:sz w:val="24"/>
          <w:szCs w:val="24"/>
        </w:rPr>
        <w:t xml:space="preserve"> </w:t>
      </w:r>
      <w:r>
        <w:rPr>
          <w:rFonts w:hint="default" w:ascii="Arial" w:hAnsi="Arial" w:cs="Arial"/>
          <w:i w:val="0"/>
          <w:iCs w:val="0"/>
          <w:sz w:val="24"/>
          <w:szCs w:val="24"/>
        </w:rPr>
        <w:t>:</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5"/>
          <w:sz w:val="24"/>
          <w:szCs w:val="24"/>
        </w:rPr>
        <w:t xml:space="preserve"> </w:t>
      </w:r>
      <w:r>
        <w:rPr>
          <w:rFonts w:hint="default" w:ascii="Arial" w:hAnsi="Arial" w:cs="Arial"/>
          <w:i w:val="0"/>
          <w:iCs w:val="0"/>
          <w:sz w:val="24"/>
          <w:szCs w:val="24"/>
        </w:rPr>
        <w:t>executado</w:t>
      </w:r>
      <w:r>
        <w:rPr>
          <w:rFonts w:hint="default" w:ascii="Arial" w:hAnsi="Arial" w:cs="Arial"/>
          <w:i w:val="0"/>
          <w:iCs w:val="0"/>
          <w:spacing w:val="-1"/>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Berço de concreto ciclópico para BSTC diâmetro 0,80 m</w:t>
      </w:r>
      <w:r>
        <w:rPr>
          <w:rFonts w:hint="default" w:ascii="Arial" w:hAnsi="Arial" w:cs="Arial"/>
          <w:i w:val="0"/>
          <w:iCs w:val="0"/>
          <w:sz w:val="24"/>
          <w:szCs w:val="24"/>
          <w:lang w:val="pt-BR"/>
        </w:rPr>
        <w:t>.</w:t>
      </w:r>
      <w:r>
        <w:rPr>
          <w:rFonts w:hint="default" w:ascii="Arial" w:hAnsi="Arial" w:cs="Arial"/>
          <w:i w:val="0"/>
          <w:iCs w:val="0"/>
          <w:sz w:val="24"/>
          <w:szCs w:val="24"/>
        </w:rPr>
        <w:t xml:space="preserve"> </w:t>
      </w:r>
    </w:p>
    <w:p>
      <w:pPr>
        <w:spacing w:before="0" w:line="360" w:lineRule="auto"/>
        <w:ind w:left="120" w:right="0" w:firstLine="0"/>
        <w:jc w:val="both"/>
        <w:rPr>
          <w:rFonts w:hint="default" w:ascii="Arial" w:hAnsi="Arial" w:eastAsia="Arial MT" w:cs="Arial"/>
          <w:i w:val="0"/>
          <w:iCs w:val="0"/>
          <w:sz w:val="24"/>
          <w:szCs w:val="24"/>
          <w:lang w:val="pt-BR" w:eastAsia="en-US" w:bidi="ar-SA"/>
        </w:rPr>
      </w:pPr>
      <w:r>
        <w:rPr>
          <w:rFonts w:hint="default" w:ascii="Arial" w:hAnsi="Arial" w:cs="Arial"/>
          <w:i w:val="0"/>
          <w:iCs w:val="0"/>
          <w:sz w:val="24"/>
          <w:szCs w:val="24"/>
        </w:rPr>
        <w:t>Conteúdo do Serviço:</w:t>
      </w:r>
      <w:r>
        <w:rPr>
          <w:rFonts w:hint="default" w:ascii="Arial" w:hAnsi="Arial" w:eastAsia="Arial MT" w:cs="Arial"/>
          <w:i w:val="0"/>
          <w:iCs w:val="0"/>
          <w:sz w:val="24"/>
          <w:szCs w:val="24"/>
          <w:lang w:val="pt-PT" w:eastAsia="en-US" w:bidi="ar-SA"/>
        </w:rPr>
        <w:t xml:space="preserve"> </w:t>
      </w:r>
      <w:r>
        <w:rPr>
          <w:rFonts w:hint="default" w:ascii="Arial" w:hAnsi="Arial" w:cs="Arial"/>
          <w:i w:val="0"/>
          <w:iCs w:val="0"/>
          <w:sz w:val="24"/>
          <w:szCs w:val="24"/>
          <w:lang w:val="pt-BR" w:eastAsia="en-US" w:bidi="ar-SA"/>
        </w:rPr>
        <w:t>A contratada deverá executar berços de concreto para BSTC de Ø 0,80 m.</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1"/>
          <w:sz w:val="24"/>
          <w:szCs w:val="24"/>
        </w:rPr>
        <w:t xml:space="preserve"> </w:t>
      </w:r>
      <w:r>
        <w:rPr>
          <w:rFonts w:hint="default" w:ascii="Arial" w:hAnsi="Arial" w:cs="Arial"/>
          <w:i w:val="0"/>
          <w:iCs w:val="0"/>
          <w:sz w:val="24"/>
          <w:szCs w:val="24"/>
        </w:rPr>
        <w:t>:</w:t>
      </w:r>
      <w:r>
        <w:rPr>
          <w:rFonts w:hint="default" w:ascii="Arial" w:hAnsi="Arial" w:cs="Arial"/>
          <w:i w:val="0"/>
          <w:iCs w:val="0"/>
          <w:spacing w:val="-4"/>
          <w:sz w:val="24"/>
          <w:szCs w:val="24"/>
        </w:rPr>
        <w:t xml:space="preserve"> </w:t>
      </w:r>
      <w:r>
        <w:rPr>
          <w:rFonts w:hint="default" w:ascii="Arial" w:hAnsi="Arial" w:cs="Arial"/>
          <w:i w:val="0"/>
          <w:iCs w:val="0"/>
          <w:spacing w:val="-4"/>
          <w:sz w:val="24"/>
          <w:szCs w:val="24"/>
          <w:lang w:val="pt-BR"/>
        </w:rPr>
        <w:t>Por metro linear executado</w:t>
      </w:r>
      <w:r>
        <w:rPr>
          <w:rFonts w:hint="default" w:ascii="Arial" w:hAnsi="Arial" w:cs="Arial"/>
          <w:i w:val="0"/>
          <w:iCs w:val="0"/>
          <w:sz w:val="24"/>
          <w:szCs w:val="24"/>
          <w:lang w:val="pt-BR"/>
        </w:rPr>
        <w:t xml:space="preserve"> (m).</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Corpo BSTC (greide) diâmetro 0,80 m CA-1 PB inclusive escavação, reaterro e transporte do tubo</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sz w:val="24"/>
          <w:szCs w:val="24"/>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pacing w:val="-7"/>
          <w:sz w:val="24"/>
          <w:szCs w:val="24"/>
        </w:rPr>
        <w:t xml:space="preserve"> </w:t>
      </w:r>
      <w:r>
        <w:rPr>
          <w:rFonts w:hint="default" w:ascii="Arial" w:hAnsi="Arial" w:cs="Arial"/>
          <w:i w:val="0"/>
          <w:iCs w:val="0"/>
          <w:sz w:val="24"/>
          <w:szCs w:val="24"/>
        </w:rPr>
        <w:t>Assentados</w:t>
      </w:r>
      <w:r>
        <w:rPr>
          <w:rFonts w:hint="default" w:ascii="Arial" w:hAnsi="Arial" w:cs="Arial"/>
          <w:i w:val="0"/>
          <w:iCs w:val="0"/>
          <w:spacing w:val="-5"/>
          <w:sz w:val="24"/>
          <w:szCs w:val="24"/>
        </w:rPr>
        <w:t xml:space="preserve"> </w:t>
      </w:r>
      <w:r>
        <w:rPr>
          <w:rFonts w:hint="default" w:ascii="Arial" w:hAnsi="Arial" w:cs="Arial"/>
          <w:i w:val="0"/>
          <w:iCs w:val="0"/>
          <w:sz w:val="24"/>
          <w:szCs w:val="24"/>
        </w:rPr>
        <w:t>sobre</w:t>
      </w:r>
      <w:r>
        <w:rPr>
          <w:rFonts w:hint="default" w:ascii="Arial" w:hAnsi="Arial" w:cs="Arial"/>
          <w:i w:val="0"/>
          <w:iCs w:val="0"/>
          <w:spacing w:val="-4"/>
          <w:sz w:val="24"/>
          <w:szCs w:val="24"/>
        </w:rPr>
        <w:t xml:space="preserve"> </w:t>
      </w:r>
      <w:r>
        <w:rPr>
          <w:rFonts w:hint="default" w:ascii="Arial" w:hAnsi="Arial" w:cs="Arial"/>
          <w:i w:val="0"/>
          <w:iCs w:val="0"/>
          <w:sz w:val="24"/>
          <w:szCs w:val="24"/>
        </w:rPr>
        <w:t>a</w:t>
      </w:r>
      <w:r>
        <w:rPr>
          <w:rFonts w:hint="default" w:ascii="Arial" w:hAnsi="Arial" w:cs="Arial"/>
          <w:i w:val="0"/>
          <w:iCs w:val="0"/>
          <w:spacing w:val="-7"/>
          <w:sz w:val="24"/>
          <w:szCs w:val="24"/>
        </w:rPr>
        <w:t xml:space="preserve"> </w:t>
      </w:r>
      <w:r>
        <w:rPr>
          <w:rFonts w:hint="default" w:ascii="Arial" w:hAnsi="Arial" w:cs="Arial"/>
          <w:i w:val="0"/>
          <w:iCs w:val="0"/>
          <w:sz w:val="24"/>
          <w:szCs w:val="24"/>
        </w:rPr>
        <w:t>vala</w:t>
      </w:r>
      <w:r>
        <w:rPr>
          <w:rFonts w:hint="default" w:ascii="Arial" w:hAnsi="Arial" w:cs="Arial"/>
          <w:i w:val="0"/>
          <w:iCs w:val="0"/>
          <w:spacing w:val="-2"/>
          <w:sz w:val="24"/>
          <w:szCs w:val="24"/>
        </w:rPr>
        <w:t xml:space="preserve"> </w:t>
      </w:r>
      <w:r>
        <w:rPr>
          <w:rFonts w:hint="default" w:ascii="Arial" w:hAnsi="Arial" w:cs="Arial"/>
          <w:i w:val="0"/>
          <w:iCs w:val="0"/>
          <w:sz w:val="24"/>
          <w:szCs w:val="24"/>
        </w:rPr>
        <w:t>previamente</w:t>
      </w:r>
      <w:r>
        <w:rPr>
          <w:rFonts w:hint="default" w:ascii="Arial" w:hAnsi="Arial" w:cs="Arial"/>
          <w:i w:val="0"/>
          <w:iCs w:val="0"/>
          <w:spacing w:val="-7"/>
          <w:sz w:val="24"/>
          <w:szCs w:val="24"/>
        </w:rPr>
        <w:t xml:space="preserve"> </w:t>
      </w:r>
      <w:r>
        <w:rPr>
          <w:rFonts w:hint="default" w:ascii="Arial" w:hAnsi="Arial" w:cs="Arial"/>
          <w:i w:val="0"/>
          <w:iCs w:val="0"/>
          <w:sz w:val="24"/>
          <w:szCs w:val="24"/>
        </w:rPr>
        <w:t>escavada,</w:t>
      </w:r>
      <w:r>
        <w:rPr>
          <w:rFonts w:hint="default" w:ascii="Arial" w:hAnsi="Arial" w:cs="Arial"/>
          <w:i w:val="0"/>
          <w:iCs w:val="0"/>
          <w:spacing w:val="-4"/>
          <w:sz w:val="24"/>
          <w:szCs w:val="24"/>
        </w:rPr>
        <w:t xml:space="preserve"> </w:t>
      </w:r>
      <w:r>
        <w:rPr>
          <w:rFonts w:hint="default" w:ascii="Arial" w:hAnsi="Arial" w:cs="Arial"/>
          <w:i w:val="0"/>
          <w:iCs w:val="0"/>
          <w:sz w:val="24"/>
          <w:szCs w:val="24"/>
        </w:rPr>
        <w:t>onde</w:t>
      </w:r>
      <w:r>
        <w:rPr>
          <w:rFonts w:hint="default" w:ascii="Arial" w:hAnsi="Arial" w:cs="Arial"/>
          <w:i w:val="0"/>
          <w:iCs w:val="0"/>
          <w:spacing w:val="-7"/>
          <w:sz w:val="24"/>
          <w:szCs w:val="24"/>
        </w:rPr>
        <w:t xml:space="preserve"> </w:t>
      </w:r>
      <w:r>
        <w:rPr>
          <w:rFonts w:hint="default" w:ascii="Arial" w:hAnsi="Arial" w:cs="Arial"/>
          <w:i w:val="0"/>
          <w:iCs w:val="0"/>
          <w:sz w:val="24"/>
          <w:szCs w:val="24"/>
        </w:rPr>
        <w:t>o</w:t>
      </w:r>
      <w:r>
        <w:rPr>
          <w:rFonts w:hint="default" w:ascii="Arial" w:hAnsi="Arial" w:cs="Arial"/>
          <w:i w:val="0"/>
          <w:iCs w:val="0"/>
          <w:spacing w:val="-65"/>
          <w:sz w:val="24"/>
          <w:szCs w:val="24"/>
        </w:rPr>
        <w:t xml:space="preserve"> </w:t>
      </w:r>
      <w:r>
        <w:rPr>
          <w:rFonts w:hint="default" w:ascii="Arial" w:hAnsi="Arial" w:cs="Arial"/>
          <w:i w:val="0"/>
          <w:iCs w:val="0"/>
          <w:sz w:val="24"/>
          <w:szCs w:val="24"/>
        </w:rPr>
        <w:t>solo</w:t>
      </w:r>
      <w:r>
        <w:rPr>
          <w:rFonts w:hint="default" w:ascii="Arial" w:hAnsi="Arial" w:cs="Arial"/>
          <w:i w:val="0"/>
          <w:iCs w:val="0"/>
          <w:spacing w:val="1"/>
          <w:sz w:val="24"/>
          <w:szCs w:val="24"/>
        </w:rPr>
        <w:t xml:space="preserve"> </w:t>
      </w:r>
      <w:r>
        <w:rPr>
          <w:rFonts w:hint="default" w:ascii="Arial" w:hAnsi="Arial" w:cs="Arial"/>
          <w:i w:val="0"/>
          <w:iCs w:val="0"/>
          <w:sz w:val="24"/>
          <w:szCs w:val="24"/>
        </w:rPr>
        <w:t>deve</w:t>
      </w:r>
      <w:r>
        <w:rPr>
          <w:rFonts w:hint="default" w:ascii="Arial" w:hAnsi="Arial" w:cs="Arial"/>
          <w:i w:val="0"/>
          <w:iCs w:val="0"/>
          <w:spacing w:val="1"/>
          <w:sz w:val="24"/>
          <w:szCs w:val="24"/>
        </w:rPr>
        <w:t xml:space="preserve"> </w:t>
      </w:r>
      <w:r>
        <w:rPr>
          <w:rFonts w:hint="default" w:ascii="Arial" w:hAnsi="Arial" w:cs="Arial"/>
          <w:i w:val="0"/>
          <w:iCs w:val="0"/>
          <w:sz w:val="24"/>
          <w:szCs w:val="24"/>
        </w:rPr>
        <w:t>se</w:t>
      </w:r>
      <w:r>
        <w:rPr>
          <w:rFonts w:hint="default" w:ascii="Arial" w:hAnsi="Arial" w:cs="Arial"/>
          <w:i w:val="0"/>
          <w:iCs w:val="0"/>
          <w:spacing w:val="1"/>
          <w:sz w:val="24"/>
          <w:szCs w:val="24"/>
        </w:rPr>
        <w:t xml:space="preserve"> </w:t>
      </w:r>
      <w:r>
        <w:rPr>
          <w:rFonts w:hint="default" w:ascii="Arial" w:hAnsi="Arial" w:cs="Arial"/>
          <w:i w:val="0"/>
          <w:iCs w:val="0"/>
          <w:sz w:val="24"/>
          <w:szCs w:val="24"/>
        </w:rPr>
        <w:t>apresentar</w:t>
      </w:r>
      <w:r>
        <w:rPr>
          <w:rFonts w:hint="default" w:ascii="Arial" w:hAnsi="Arial" w:cs="Arial"/>
          <w:i w:val="0"/>
          <w:iCs w:val="0"/>
          <w:spacing w:val="1"/>
          <w:sz w:val="24"/>
          <w:szCs w:val="24"/>
        </w:rPr>
        <w:t xml:space="preserve"> </w:t>
      </w:r>
      <w:r>
        <w:rPr>
          <w:rFonts w:hint="default" w:ascii="Arial" w:hAnsi="Arial" w:cs="Arial"/>
          <w:i w:val="0"/>
          <w:iCs w:val="0"/>
          <w:sz w:val="24"/>
          <w:szCs w:val="24"/>
        </w:rPr>
        <w:t>firme</w:t>
      </w:r>
      <w:r>
        <w:rPr>
          <w:rFonts w:hint="default" w:ascii="Arial" w:hAnsi="Arial" w:cs="Arial"/>
          <w:i w:val="0"/>
          <w:iCs w:val="0"/>
          <w:spacing w:val="1"/>
          <w:sz w:val="24"/>
          <w:szCs w:val="24"/>
        </w:rPr>
        <w:t xml:space="preserve"> </w:t>
      </w:r>
      <w:r>
        <w:rPr>
          <w:rFonts w:hint="default" w:ascii="Arial" w:hAnsi="Arial" w:cs="Arial"/>
          <w:i w:val="0"/>
          <w:iCs w:val="0"/>
          <w:sz w:val="24"/>
          <w:szCs w:val="24"/>
        </w:rPr>
        <w:t>e</w:t>
      </w:r>
      <w:r>
        <w:rPr>
          <w:rFonts w:hint="default" w:ascii="Arial" w:hAnsi="Arial" w:cs="Arial"/>
          <w:i w:val="0"/>
          <w:iCs w:val="0"/>
          <w:spacing w:val="1"/>
          <w:sz w:val="24"/>
          <w:szCs w:val="24"/>
        </w:rPr>
        <w:t xml:space="preserve"> </w:t>
      </w:r>
      <w:r>
        <w:rPr>
          <w:rFonts w:hint="default" w:ascii="Arial" w:hAnsi="Arial" w:cs="Arial"/>
          <w:i w:val="0"/>
          <w:iCs w:val="0"/>
          <w:sz w:val="24"/>
          <w:szCs w:val="24"/>
        </w:rPr>
        <w:t>consistente,</w:t>
      </w:r>
      <w:r>
        <w:rPr>
          <w:rFonts w:hint="default" w:ascii="Arial" w:hAnsi="Arial" w:cs="Arial"/>
          <w:i w:val="0"/>
          <w:iCs w:val="0"/>
          <w:spacing w:val="1"/>
          <w:sz w:val="24"/>
          <w:szCs w:val="24"/>
        </w:rPr>
        <w:t xml:space="preserve"> </w:t>
      </w:r>
      <w:r>
        <w:rPr>
          <w:rFonts w:hint="default" w:ascii="Arial" w:hAnsi="Arial" w:cs="Arial"/>
          <w:i w:val="0"/>
          <w:iCs w:val="0"/>
          <w:sz w:val="24"/>
          <w:szCs w:val="24"/>
        </w:rPr>
        <w:t>caso</w:t>
      </w:r>
      <w:r>
        <w:rPr>
          <w:rFonts w:hint="default" w:ascii="Arial" w:hAnsi="Arial" w:cs="Arial"/>
          <w:i w:val="0"/>
          <w:iCs w:val="0"/>
          <w:spacing w:val="1"/>
          <w:sz w:val="24"/>
          <w:szCs w:val="24"/>
        </w:rPr>
        <w:t xml:space="preserve"> </w:t>
      </w:r>
      <w:r>
        <w:rPr>
          <w:rFonts w:hint="default" w:ascii="Arial" w:hAnsi="Arial" w:cs="Arial"/>
          <w:i w:val="0"/>
          <w:iCs w:val="0"/>
          <w:sz w:val="24"/>
          <w:szCs w:val="24"/>
        </w:rPr>
        <w:t>seja</w:t>
      </w:r>
      <w:r>
        <w:rPr>
          <w:rFonts w:hint="default" w:ascii="Arial" w:hAnsi="Arial" w:cs="Arial"/>
          <w:i w:val="0"/>
          <w:iCs w:val="0"/>
          <w:spacing w:val="67"/>
          <w:sz w:val="24"/>
          <w:szCs w:val="24"/>
        </w:rPr>
        <w:t xml:space="preserve"> </w:t>
      </w:r>
      <w:r>
        <w:rPr>
          <w:rFonts w:hint="default" w:ascii="Arial" w:hAnsi="Arial" w:cs="Arial"/>
          <w:i w:val="0"/>
          <w:iCs w:val="0"/>
          <w:sz w:val="24"/>
          <w:szCs w:val="24"/>
        </w:rPr>
        <w:t>necessário</w:t>
      </w:r>
      <w:r>
        <w:rPr>
          <w:rFonts w:hint="default" w:ascii="Arial" w:hAnsi="Arial" w:cs="Arial"/>
          <w:i w:val="0"/>
          <w:iCs w:val="0"/>
          <w:spacing w:val="1"/>
          <w:sz w:val="24"/>
          <w:szCs w:val="24"/>
        </w:rPr>
        <w:t xml:space="preserve"> </w:t>
      </w:r>
      <w:r>
        <w:rPr>
          <w:rFonts w:hint="default" w:ascii="Arial" w:hAnsi="Arial" w:cs="Arial"/>
          <w:sz w:val="24"/>
          <w:szCs w:val="24"/>
        </w:rPr>
        <w:t>apiloamento</w:t>
      </w:r>
      <w:r>
        <w:rPr>
          <w:rFonts w:hint="default" w:ascii="Arial" w:hAnsi="Arial" w:cs="Arial"/>
          <w:spacing w:val="1"/>
          <w:sz w:val="24"/>
          <w:szCs w:val="24"/>
        </w:rPr>
        <w:t xml:space="preserve"> </w:t>
      </w:r>
      <w:r>
        <w:rPr>
          <w:rFonts w:hint="default" w:ascii="Arial" w:hAnsi="Arial" w:cs="Arial"/>
          <w:sz w:val="24"/>
          <w:szCs w:val="24"/>
        </w:rPr>
        <w:t>de</w:t>
      </w:r>
      <w:r>
        <w:rPr>
          <w:rFonts w:hint="default" w:ascii="Arial" w:hAnsi="Arial" w:cs="Arial"/>
          <w:spacing w:val="1"/>
          <w:sz w:val="24"/>
          <w:szCs w:val="24"/>
        </w:rPr>
        <w:t xml:space="preserve"> </w:t>
      </w:r>
      <w:r>
        <w:rPr>
          <w:rFonts w:hint="default" w:ascii="Arial" w:hAnsi="Arial" w:cs="Arial"/>
          <w:sz w:val="24"/>
          <w:szCs w:val="24"/>
        </w:rPr>
        <w:t>fundo</w:t>
      </w:r>
      <w:r>
        <w:rPr>
          <w:rFonts w:hint="default" w:ascii="Arial" w:hAnsi="Arial" w:cs="Arial"/>
          <w:spacing w:val="1"/>
          <w:sz w:val="24"/>
          <w:szCs w:val="24"/>
        </w:rPr>
        <w:t xml:space="preserve"> </w:t>
      </w:r>
      <w:r>
        <w:rPr>
          <w:rFonts w:hint="default" w:ascii="Arial" w:hAnsi="Arial" w:cs="Arial"/>
          <w:sz w:val="24"/>
          <w:szCs w:val="24"/>
        </w:rPr>
        <w:t>de</w:t>
      </w:r>
      <w:r>
        <w:rPr>
          <w:rFonts w:hint="default" w:ascii="Arial" w:hAnsi="Arial" w:cs="Arial"/>
          <w:spacing w:val="1"/>
          <w:sz w:val="24"/>
          <w:szCs w:val="24"/>
        </w:rPr>
        <w:t xml:space="preserve"> </w:t>
      </w:r>
      <w:r>
        <w:rPr>
          <w:rFonts w:hint="default" w:ascii="Arial" w:hAnsi="Arial" w:cs="Arial"/>
          <w:sz w:val="24"/>
          <w:szCs w:val="24"/>
        </w:rPr>
        <w:t>vala,</w:t>
      </w:r>
      <w:r>
        <w:rPr>
          <w:rFonts w:hint="default" w:ascii="Arial" w:hAnsi="Arial" w:cs="Arial"/>
          <w:spacing w:val="1"/>
          <w:sz w:val="24"/>
          <w:szCs w:val="24"/>
        </w:rPr>
        <w:t xml:space="preserve"> </w:t>
      </w:r>
      <w:r>
        <w:rPr>
          <w:rFonts w:hint="default" w:ascii="Arial" w:hAnsi="Arial" w:cs="Arial"/>
          <w:sz w:val="24"/>
          <w:szCs w:val="24"/>
        </w:rPr>
        <w:t>este</w:t>
      </w:r>
      <w:r>
        <w:rPr>
          <w:rFonts w:hint="default" w:ascii="Arial" w:hAnsi="Arial" w:cs="Arial"/>
          <w:spacing w:val="1"/>
          <w:sz w:val="24"/>
          <w:szCs w:val="24"/>
        </w:rPr>
        <w:t xml:space="preserve"> </w:t>
      </w:r>
      <w:r>
        <w:rPr>
          <w:rFonts w:hint="default" w:ascii="Arial" w:hAnsi="Arial" w:cs="Arial"/>
          <w:sz w:val="24"/>
          <w:szCs w:val="24"/>
        </w:rPr>
        <w:t>ficará</w:t>
      </w:r>
      <w:r>
        <w:rPr>
          <w:rFonts w:hint="default" w:ascii="Arial" w:hAnsi="Arial" w:cs="Arial"/>
          <w:spacing w:val="1"/>
          <w:sz w:val="24"/>
          <w:szCs w:val="24"/>
        </w:rPr>
        <w:t xml:space="preserve"> </w:t>
      </w:r>
      <w:r>
        <w:rPr>
          <w:rFonts w:hint="default" w:ascii="Arial" w:hAnsi="Arial" w:cs="Arial"/>
          <w:sz w:val="24"/>
          <w:szCs w:val="24"/>
        </w:rPr>
        <w:t>sobre</w:t>
      </w:r>
      <w:r>
        <w:rPr>
          <w:rFonts w:hint="default" w:ascii="Arial" w:hAnsi="Arial" w:cs="Arial"/>
          <w:spacing w:val="1"/>
          <w:sz w:val="24"/>
          <w:szCs w:val="24"/>
        </w:rPr>
        <w:t xml:space="preserve"> </w:t>
      </w:r>
      <w:r>
        <w:rPr>
          <w:rFonts w:hint="default" w:ascii="Arial" w:hAnsi="Arial" w:cs="Arial"/>
          <w:sz w:val="24"/>
          <w:szCs w:val="24"/>
        </w:rPr>
        <w:t>a</w:t>
      </w:r>
      <w:r>
        <w:rPr>
          <w:rFonts w:hint="default" w:ascii="Arial" w:hAnsi="Arial" w:cs="Arial"/>
          <w:spacing w:val="1"/>
          <w:sz w:val="24"/>
          <w:szCs w:val="24"/>
        </w:rPr>
        <w:t xml:space="preserve"> </w:t>
      </w:r>
      <w:r>
        <w:rPr>
          <w:rFonts w:hint="default" w:ascii="Arial" w:hAnsi="Arial" w:cs="Arial"/>
          <w:sz w:val="24"/>
          <w:szCs w:val="24"/>
        </w:rPr>
        <w:t>responsabilidade</w:t>
      </w:r>
      <w:r>
        <w:rPr>
          <w:rFonts w:hint="default" w:ascii="Arial" w:hAnsi="Arial" w:cs="Arial"/>
          <w:spacing w:val="1"/>
          <w:sz w:val="24"/>
          <w:szCs w:val="24"/>
        </w:rPr>
        <w:t xml:space="preserve"> </w:t>
      </w:r>
      <w:r>
        <w:rPr>
          <w:rFonts w:hint="default" w:ascii="Arial" w:hAnsi="Arial" w:cs="Arial"/>
          <w:sz w:val="24"/>
          <w:szCs w:val="24"/>
        </w:rPr>
        <w:t>do</w:t>
      </w:r>
      <w:r>
        <w:rPr>
          <w:rFonts w:hint="default" w:ascii="Arial" w:hAnsi="Arial" w:cs="Arial"/>
          <w:spacing w:val="1"/>
          <w:sz w:val="24"/>
          <w:szCs w:val="24"/>
        </w:rPr>
        <w:t xml:space="preserve"> </w:t>
      </w:r>
      <w:r>
        <w:rPr>
          <w:rFonts w:hint="default" w:ascii="Arial" w:hAnsi="Arial" w:cs="Arial"/>
          <w:sz w:val="24"/>
          <w:szCs w:val="24"/>
        </w:rPr>
        <w:t>executor</w:t>
      </w:r>
      <w:r>
        <w:rPr>
          <w:rFonts w:hint="default" w:ascii="Arial" w:hAnsi="Arial" w:cs="Arial"/>
          <w:spacing w:val="-4"/>
          <w:sz w:val="24"/>
          <w:szCs w:val="24"/>
        </w:rPr>
        <w:t xml:space="preserve"> </w:t>
      </w:r>
      <w:r>
        <w:rPr>
          <w:rFonts w:hint="default" w:ascii="Arial" w:hAnsi="Arial" w:cs="Arial"/>
          <w:sz w:val="24"/>
          <w:szCs w:val="24"/>
        </w:rPr>
        <w:t>da</w:t>
      </w:r>
      <w:r>
        <w:rPr>
          <w:rFonts w:hint="default" w:ascii="Arial" w:hAnsi="Arial" w:cs="Arial"/>
          <w:spacing w:val="-1"/>
          <w:sz w:val="24"/>
          <w:szCs w:val="24"/>
        </w:rPr>
        <w:t xml:space="preserve"> </w:t>
      </w:r>
      <w:r>
        <w:rPr>
          <w:rFonts w:hint="default" w:ascii="Arial" w:hAnsi="Arial" w:cs="Arial"/>
          <w:sz w:val="24"/>
          <w:szCs w:val="24"/>
        </w:rPr>
        <w:t>obra.</w:t>
      </w:r>
    </w:p>
    <w:p>
      <w:pPr>
        <w:pStyle w:val="3"/>
        <w:spacing w:line="360" w:lineRule="auto"/>
        <w:ind w:right="92"/>
        <w:jc w:val="both"/>
        <w:rPr>
          <w:rFonts w:hint="default" w:ascii="Arial" w:hAnsi="Arial" w:cs="Arial"/>
          <w:sz w:val="24"/>
          <w:szCs w:val="24"/>
        </w:rPr>
      </w:pPr>
      <w:r>
        <w:rPr>
          <w:rFonts w:hint="default" w:ascii="Arial" w:hAnsi="Arial" w:cs="Arial"/>
          <w:sz w:val="24"/>
          <w:szCs w:val="24"/>
        </w:rPr>
        <w:t>ESCAVAÇÃO</w:t>
      </w:r>
      <w:r>
        <w:rPr>
          <w:rFonts w:hint="default" w:ascii="Arial" w:hAnsi="Arial" w:cs="Arial"/>
          <w:spacing w:val="6"/>
          <w:sz w:val="24"/>
          <w:szCs w:val="24"/>
        </w:rPr>
        <w:t xml:space="preserve"> </w:t>
      </w:r>
      <w:r>
        <w:rPr>
          <w:rFonts w:hint="default" w:ascii="Arial" w:hAnsi="Arial" w:cs="Arial"/>
          <w:sz w:val="24"/>
          <w:szCs w:val="24"/>
        </w:rPr>
        <w:t>DA</w:t>
      </w:r>
      <w:r>
        <w:rPr>
          <w:rFonts w:hint="default" w:ascii="Arial" w:hAnsi="Arial" w:cs="Arial"/>
          <w:spacing w:val="6"/>
          <w:sz w:val="24"/>
          <w:szCs w:val="24"/>
        </w:rPr>
        <w:t xml:space="preserve"> </w:t>
      </w:r>
      <w:r>
        <w:rPr>
          <w:rFonts w:hint="default" w:ascii="Arial" w:hAnsi="Arial" w:cs="Arial"/>
          <w:sz w:val="24"/>
          <w:szCs w:val="24"/>
        </w:rPr>
        <w:t>VALA:</w:t>
      </w:r>
      <w:r>
        <w:rPr>
          <w:rFonts w:hint="default" w:ascii="Arial" w:hAnsi="Arial" w:cs="Arial"/>
          <w:spacing w:val="6"/>
          <w:sz w:val="24"/>
          <w:szCs w:val="24"/>
        </w:rPr>
        <w:t xml:space="preserve"> </w:t>
      </w:r>
      <w:r>
        <w:rPr>
          <w:rFonts w:hint="default" w:ascii="Arial" w:hAnsi="Arial" w:cs="Arial"/>
          <w:sz w:val="24"/>
          <w:szCs w:val="24"/>
        </w:rPr>
        <w:t>Quando</w:t>
      </w:r>
      <w:r>
        <w:rPr>
          <w:rFonts w:hint="default" w:ascii="Arial" w:hAnsi="Arial" w:cs="Arial"/>
          <w:spacing w:val="7"/>
          <w:sz w:val="24"/>
          <w:szCs w:val="24"/>
        </w:rPr>
        <w:t xml:space="preserve"> </w:t>
      </w:r>
      <w:r>
        <w:rPr>
          <w:rFonts w:hint="default" w:ascii="Arial" w:hAnsi="Arial" w:cs="Arial"/>
          <w:sz w:val="24"/>
          <w:szCs w:val="24"/>
        </w:rPr>
        <w:t>os</w:t>
      </w:r>
      <w:r>
        <w:rPr>
          <w:rFonts w:hint="default" w:ascii="Arial" w:hAnsi="Arial" w:cs="Arial"/>
          <w:spacing w:val="5"/>
          <w:sz w:val="24"/>
          <w:szCs w:val="24"/>
        </w:rPr>
        <w:t xml:space="preserve"> </w:t>
      </w:r>
      <w:r>
        <w:rPr>
          <w:rFonts w:hint="default" w:ascii="Arial" w:hAnsi="Arial" w:cs="Arial"/>
          <w:sz w:val="24"/>
          <w:szCs w:val="24"/>
        </w:rPr>
        <w:t>tubos</w:t>
      </w:r>
      <w:r>
        <w:rPr>
          <w:rFonts w:hint="default" w:ascii="Arial" w:hAnsi="Arial" w:cs="Arial"/>
          <w:spacing w:val="5"/>
          <w:sz w:val="24"/>
          <w:szCs w:val="24"/>
        </w:rPr>
        <w:t xml:space="preserve"> </w:t>
      </w:r>
      <w:r>
        <w:rPr>
          <w:rFonts w:hint="default" w:ascii="Arial" w:hAnsi="Arial" w:cs="Arial"/>
          <w:sz w:val="24"/>
          <w:szCs w:val="24"/>
        </w:rPr>
        <w:t>forem</w:t>
      </w:r>
      <w:r>
        <w:rPr>
          <w:rFonts w:hint="default" w:ascii="Arial" w:hAnsi="Arial" w:cs="Arial"/>
          <w:spacing w:val="6"/>
          <w:sz w:val="24"/>
          <w:szCs w:val="24"/>
        </w:rPr>
        <w:t xml:space="preserve"> </w:t>
      </w:r>
      <w:r>
        <w:rPr>
          <w:rFonts w:hint="default" w:ascii="Arial" w:hAnsi="Arial" w:cs="Arial"/>
          <w:sz w:val="24"/>
          <w:szCs w:val="24"/>
        </w:rPr>
        <w:t>assentados</w:t>
      </w:r>
      <w:r>
        <w:rPr>
          <w:rFonts w:hint="default" w:ascii="Arial" w:hAnsi="Arial" w:cs="Arial"/>
          <w:spacing w:val="5"/>
          <w:sz w:val="24"/>
          <w:szCs w:val="24"/>
        </w:rPr>
        <w:t xml:space="preserve"> </w:t>
      </w:r>
      <w:r>
        <w:rPr>
          <w:rFonts w:hint="default" w:ascii="Arial" w:hAnsi="Arial" w:cs="Arial"/>
          <w:sz w:val="24"/>
          <w:szCs w:val="24"/>
        </w:rPr>
        <w:t>em</w:t>
      </w:r>
      <w:r>
        <w:rPr>
          <w:rFonts w:hint="default" w:ascii="Arial" w:hAnsi="Arial" w:cs="Arial"/>
          <w:spacing w:val="5"/>
          <w:sz w:val="24"/>
          <w:szCs w:val="24"/>
        </w:rPr>
        <w:t xml:space="preserve"> </w:t>
      </w:r>
      <w:r>
        <w:rPr>
          <w:rFonts w:hint="default" w:ascii="Arial" w:hAnsi="Arial" w:cs="Arial"/>
          <w:sz w:val="24"/>
          <w:szCs w:val="24"/>
        </w:rPr>
        <w:t>valas,</w:t>
      </w:r>
      <w:r>
        <w:rPr>
          <w:rFonts w:hint="default" w:ascii="Arial" w:hAnsi="Arial" w:cs="Arial"/>
          <w:spacing w:val="8"/>
          <w:sz w:val="24"/>
          <w:szCs w:val="24"/>
        </w:rPr>
        <w:t xml:space="preserve"> </w:t>
      </w:r>
      <w:r>
        <w:rPr>
          <w:rFonts w:hint="default" w:ascii="Arial" w:hAnsi="Arial" w:cs="Arial"/>
          <w:sz w:val="24"/>
          <w:szCs w:val="24"/>
        </w:rPr>
        <w:t>estas</w:t>
      </w:r>
      <w:r>
        <w:rPr>
          <w:rFonts w:hint="default" w:ascii="Arial" w:hAnsi="Arial" w:cs="Arial"/>
          <w:spacing w:val="1"/>
          <w:sz w:val="24"/>
          <w:szCs w:val="24"/>
        </w:rPr>
        <w:t xml:space="preserve"> </w:t>
      </w:r>
      <w:r>
        <w:rPr>
          <w:rFonts w:hint="default" w:ascii="Arial" w:hAnsi="Arial" w:cs="Arial"/>
          <w:sz w:val="24"/>
          <w:szCs w:val="24"/>
        </w:rPr>
        <w:t>deverão ter dimensões compatíveis com seu diâmetro permitindo a montagem,</w:t>
      </w:r>
      <w:r>
        <w:rPr>
          <w:rFonts w:hint="default" w:ascii="Arial" w:hAnsi="Arial" w:cs="Arial"/>
          <w:spacing w:val="-64"/>
          <w:sz w:val="24"/>
          <w:szCs w:val="24"/>
        </w:rPr>
        <w:t xml:space="preserve"> </w:t>
      </w:r>
      <w:r>
        <w:rPr>
          <w:rFonts w:hint="default" w:ascii="Arial" w:hAnsi="Arial" w:cs="Arial"/>
          <w:sz w:val="24"/>
          <w:szCs w:val="24"/>
        </w:rPr>
        <w:t>rejuntamento no caso de junta rígida e reaterro com areia compactado da vala.</w:t>
      </w:r>
      <w:r>
        <w:rPr>
          <w:rFonts w:hint="default" w:ascii="Arial" w:hAnsi="Arial" w:cs="Arial"/>
          <w:spacing w:val="-64"/>
          <w:sz w:val="24"/>
          <w:szCs w:val="24"/>
        </w:rPr>
        <w:t xml:space="preserve"> </w:t>
      </w:r>
      <w:r>
        <w:rPr>
          <w:rFonts w:hint="default" w:ascii="Arial" w:hAnsi="Arial" w:cs="Arial"/>
          <w:sz w:val="24"/>
          <w:szCs w:val="24"/>
        </w:rPr>
        <w:t>As</w:t>
      </w:r>
      <w:r>
        <w:rPr>
          <w:rFonts w:hint="default" w:ascii="Arial" w:hAnsi="Arial" w:cs="Arial"/>
          <w:spacing w:val="27"/>
          <w:sz w:val="24"/>
          <w:szCs w:val="24"/>
        </w:rPr>
        <w:t xml:space="preserve"> </w:t>
      </w:r>
      <w:r>
        <w:rPr>
          <w:rFonts w:hint="default" w:ascii="Arial" w:hAnsi="Arial" w:cs="Arial"/>
          <w:sz w:val="24"/>
          <w:szCs w:val="24"/>
        </w:rPr>
        <w:t>valas</w:t>
      </w:r>
      <w:r>
        <w:rPr>
          <w:rFonts w:hint="default" w:ascii="Arial" w:hAnsi="Arial" w:cs="Arial"/>
          <w:spacing w:val="32"/>
          <w:sz w:val="24"/>
          <w:szCs w:val="24"/>
        </w:rPr>
        <w:t xml:space="preserve"> </w:t>
      </w:r>
      <w:r>
        <w:rPr>
          <w:rFonts w:hint="default" w:ascii="Arial" w:hAnsi="Arial" w:cs="Arial"/>
          <w:sz w:val="24"/>
          <w:szCs w:val="24"/>
        </w:rPr>
        <w:t>deverão</w:t>
      </w:r>
      <w:r>
        <w:rPr>
          <w:rFonts w:hint="default" w:ascii="Arial" w:hAnsi="Arial" w:cs="Arial"/>
          <w:spacing w:val="28"/>
          <w:sz w:val="24"/>
          <w:szCs w:val="24"/>
        </w:rPr>
        <w:t xml:space="preserve"> </w:t>
      </w:r>
      <w:r>
        <w:rPr>
          <w:rFonts w:hint="default" w:ascii="Arial" w:hAnsi="Arial" w:cs="Arial"/>
          <w:sz w:val="24"/>
          <w:szCs w:val="24"/>
        </w:rPr>
        <w:t>ser</w:t>
      </w:r>
      <w:r>
        <w:rPr>
          <w:rFonts w:hint="default" w:ascii="Arial" w:hAnsi="Arial" w:cs="Arial"/>
          <w:spacing w:val="29"/>
          <w:sz w:val="24"/>
          <w:szCs w:val="24"/>
        </w:rPr>
        <w:t xml:space="preserve"> </w:t>
      </w:r>
      <w:r>
        <w:rPr>
          <w:rFonts w:hint="default" w:ascii="Arial" w:hAnsi="Arial" w:cs="Arial"/>
          <w:sz w:val="24"/>
          <w:szCs w:val="24"/>
        </w:rPr>
        <w:t>abertas</w:t>
      </w:r>
      <w:r>
        <w:rPr>
          <w:rFonts w:hint="default" w:ascii="Arial" w:hAnsi="Arial" w:cs="Arial"/>
          <w:spacing w:val="27"/>
          <w:sz w:val="24"/>
          <w:szCs w:val="24"/>
        </w:rPr>
        <w:t xml:space="preserve"> </w:t>
      </w:r>
      <w:r>
        <w:rPr>
          <w:rFonts w:hint="default" w:ascii="Arial" w:hAnsi="Arial" w:cs="Arial"/>
          <w:sz w:val="24"/>
          <w:szCs w:val="24"/>
        </w:rPr>
        <w:t>sempre</w:t>
      </w:r>
      <w:r>
        <w:rPr>
          <w:rFonts w:hint="default" w:ascii="Arial" w:hAnsi="Arial" w:cs="Arial"/>
          <w:spacing w:val="31"/>
          <w:sz w:val="24"/>
          <w:szCs w:val="24"/>
        </w:rPr>
        <w:t xml:space="preserve"> </w:t>
      </w:r>
      <w:r>
        <w:rPr>
          <w:rFonts w:hint="default" w:ascii="Arial" w:hAnsi="Arial" w:cs="Arial"/>
          <w:sz w:val="24"/>
          <w:szCs w:val="24"/>
        </w:rPr>
        <w:t>de</w:t>
      </w:r>
      <w:r>
        <w:rPr>
          <w:rFonts w:hint="default" w:ascii="Arial" w:hAnsi="Arial" w:cs="Arial"/>
          <w:spacing w:val="28"/>
          <w:sz w:val="24"/>
          <w:szCs w:val="24"/>
        </w:rPr>
        <w:t xml:space="preserve"> </w:t>
      </w:r>
      <w:r>
        <w:rPr>
          <w:rFonts w:hint="default" w:ascii="Arial" w:hAnsi="Arial" w:cs="Arial"/>
          <w:sz w:val="24"/>
          <w:szCs w:val="24"/>
        </w:rPr>
        <w:t>jusante</w:t>
      </w:r>
      <w:r>
        <w:rPr>
          <w:rFonts w:hint="default" w:ascii="Arial" w:hAnsi="Arial" w:cs="Arial"/>
          <w:spacing w:val="28"/>
          <w:sz w:val="24"/>
          <w:szCs w:val="24"/>
        </w:rPr>
        <w:t xml:space="preserve"> </w:t>
      </w:r>
      <w:r>
        <w:rPr>
          <w:rFonts w:hint="default" w:ascii="Arial" w:hAnsi="Arial" w:cs="Arial"/>
          <w:sz w:val="24"/>
          <w:szCs w:val="24"/>
        </w:rPr>
        <w:t>para</w:t>
      </w:r>
      <w:r>
        <w:rPr>
          <w:rFonts w:hint="default" w:ascii="Arial" w:hAnsi="Arial" w:cs="Arial"/>
          <w:spacing w:val="31"/>
          <w:sz w:val="24"/>
          <w:szCs w:val="24"/>
        </w:rPr>
        <w:t xml:space="preserve"> </w:t>
      </w:r>
      <w:r>
        <w:rPr>
          <w:rFonts w:hint="default" w:ascii="Arial" w:hAnsi="Arial" w:cs="Arial"/>
          <w:sz w:val="24"/>
          <w:szCs w:val="24"/>
        </w:rPr>
        <w:t>montante,</w:t>
      </w:r>
      <w:r>
        <w:rPr>
          <w:rFonts w:hint="default" w:ascii="Arial" w:hAnsi="Arial" w:cs="Arial"/>
          <w:spacing w:val="28"/>
          <w:sz w:val="24"/>
          <w:szCs w:val="24"/>
        </w:rPr>
        <w:t xml:space="preserve"> </w:t>
      </w:r>
      <w:r>
        <w:rPr>
          <w:rFonts w:hint="default" w:ascii="Arial" w:hAnsi="Arial" w:cs="Arial"/>
          <w:sz w:val="24"/>
          <w:szCs w:val="24"/>
        </w:rPr>
        <w:t>com</w:t>
      </w:r>
      <w:r>
        <w:rPr>
          <w:rFonts w:hint="default" w:ascii="Arial" w:hAnsi="Arial" w:cs="Arial"/>
          <w:spacing w:val="1"/>
          <w:sz w:val="24"/>
          <w:szCs w:val="24"/>
        </w:rPr>
        <w:t xml:space="preserve"> </w:t>
      </w:r>
      <w:r>
        <w:rPr>
          <w:rFonts w:hint="default" w:ascii="Arial" w:hAnsi="Arial" w:cs="Arial"/>
          <w:sz w:val="24"/>
          <w:szCs w:val="24"/>
        </w:rPr>
        <w:t>acompanhamento</w:t>
      </w:r>
      <w:r>
        <w:rPr>
          <w:rFonts w:hint="default" w:ascii="Arial" w:hAnsi="Arial" w:cs="Arial"/>
          <w:spacing w:val="1"/>
          <w:sz w:val="24"/>
          <w:szCs w:val="24"/>
        </w:rPr>
        <w:t xml:space="preserve"> </w:t>
      </w:r>
      <w:r>
        <w:rPr>
          <w:rFonts w:hint="default" w:ascii="Arial" w:hAnsi="Arial" w:cs="Arial"/>
          <w:sz w:val="24"/>
          <w:szCs w:val="24"/>
        </w:rPr>
        <w:t>topográfico</w:t>
      </w:r>
      <w:r>
        <w:rPr>
          <w:rFonts w:hint="default" w:ascii="Arial" w:hAnsi="Arial" w:cs="Arial"/>
          <w:spacing w:val="1"/>
          <w:sz w:val="24"/>
          <w:szCs w:val="24"/>
        </w:rPr>
        <w:t xml:space="preserve"> </w:t>
      </w:r>
      <w:r>
        <w:rPr>
          <w:rFonts w:hint="default" w:ascii="Arial" w:hAnsi="Arial" w:cs="Arial"/>
          <w:sz w:val="24"/>
          <w:szCs w:val="24"/>
        </w:rPr>
        <w:t>e</w:t>
      </w:r>
      <w:r>
        <w:rPr>
          <w:rFonts w:hint="default" w:ascii="Arial" w:hAnsi="Arial" w:cs="Arial"/>
          <w:spacing w:val="1"/>
          <w:sz w:val="24"/>
          <w:szCs w:val="24"/>
        </w:rPr>
        <w:t xml:space="preserve"> </w:t>
      </w:r>
      <w:r>
        <w:rPr>
          <w:rFonts w:hint="default" w:ascii="Arial" w:hAnsi="Arial" w:cs="Arial"/>
          <w:sz w:val="24"/>
          <w:szCs w:val="24"/>
        </w:rPr>
        <w:t>seguindo</w:t>
      </w:r>
      <w:r>
        <w:rPr>
          <w:rFonts w:hint="default" w:ascii="Arial" w:hAnsi="Arial" w:cs="Arial"/>
          <w:spacing w:val="1"/>
          <w:sz w:val="24"/>
          <w:szCs w:val="24"/>
        </w:rPr>
        <w:t xml:space="preserve"> </w:t>
      </w:r>
      <w:r>
        <w:rPr>
          <w:rFonts w:hint="default" w:ascii="Arial" w:hAnsi="Arial" w:cs="Arial"/>
          <w:sz w:val="24"/>
          <w:szCs w:val="24"/>
        </w:rPr>
        <w:t>as</w:t>
      </w:r>
      <w:r>
        <w:rPr>
          <w:rFonts w:hint="default" w:ascii="Arial" w:hAnsi="Arial" w:cs="Arial"/>
          <w:spacing w:val="1"/>
          <w:sz w:val="24"/>
          <w:szCs w:val="24"/>
        </w:rPr>
        <w:t xml:space="preserve"> </w:t>
      </w:r>
      <w:r>
        <w:rPr>
          <w:rFonts w:hint="default" w:ascii="Arial" w:hAnsi="Arial" w:cs="Arial"/>
          <w:sz w:val="24"/>
          <w:szCs w:val="24"/>
        </w:rPr>
        <w:t>cotas,</w:t>
      </w:r>
      <w:r>
        <w:rPr>
          <w:rFonts w:hint="default" w:ascii="Arial" w:hAnsi="Arial" w:cs="Arial"/>
          <w:spacing w:val="1"/>
          <w:sz w:val="24"/>
          <w:szCs w:val="24"/>
        </w:rPr>
        <w:t xml:space="preserve"> </w:t>
      </w:r>
      <w:r>
        <w:rPr>
          <w:rFonts w:hint="default" w:ascii="Arial" w:hAnsi="Arial" w:cs="Arial"/>
          <w:sz w:val="24"/>
          <w:szCs w:val="24"/>
        </w:rPr>
        <w:t>alinhamentos</w:t>
      </w:r>
      <w:r>
        <w:rPr>
          <w:rFonts w:hint="default" w:ascii="Arial" w:hAnsi="Arial" w:cs="Arial"/>
          <w:spacing w:val="1"/>
          <w:sz w:val="24"/>
          <w:szCs w:val="24"/>
        </w:rPr>
        <w:t xml:space="preserve"> </w:t>
      </w:r>
      <w:r>
        <w:rPr>
          <w:rFonts w:hint="default" w:ascii="Arial" w:hAnsi="Arial" w:cs="Arial"/>
          <w:sz w:val="24"/>
          <w:szCs w:val="24"/>
        </w:rPr>
        <w:t>e</w:t>
      </w:r>
      <w:r>
        <w:rPr>
          <w:rFonts w:hint="default" w:ascii="Arial" w:hAnsi="Arial" w:cs="Arial"/>
          <w:spacing w:val="1"/>
          <w:sz w:val="24"/>
          <w:szCs w:val="24"/>
        </w:rPr>
        <w:t xml:space="preserve"> </w:t>
      </w:r>
      <w:r>
        <w:rPr>
          <w:rFonts w:hint="default" w:ascii="Arial" w:hAnsi="Arial" w:cs="Arial"/>
          <w:sz w:val="24"/>
          <w:szCs w:val="24"/>
        </w:rPr>
        <w:t>perfis</w:t>
      </w:r>
      <w:r>
        <w:rPr>
          <w:rFonts w:hint="default" w:ascii="Arial" w:hAnsi="Arial" w:cs="Arial"/>
          <w:spacing w:val="1"/>
          <w:sz w:val="24"/>
          <w:szCs w:val="24"/>
        </w:rPr>
        <w:t xml:space="preserve"> </w:t>
      </w:r>
      <w:r>
        <w:rPr>
          <w:rFonts w:hint="default" w:ascii="Arial" w:hAnsi="Arial" w:cs="Arial"/>
          <w:sz w:val="24"/>
          <w:szCs w:val="24"/>
        </w:rPr>
        <w:t>longitudinais</w:t>
      </w:r>
      <w:r>
        <w:rPr>
          <w:rFonts w:hint="default" w:ascii="Arial" w:hAnsi="Arial" w:cs="Arial"/>
          <w:spacing w:val="32"/>
          <w:sz w:val="24"/>
          <w:szCs w:val="24"/>
        </w:rPr>
        <w:t xml:space="preserve"> </w:t>
      </w:r>
      <w:r>
        <w:rPr>
          <w:rFonts w:hint="default" w:ascii="Arial" w:hAnsi="Arial" w:cs="Arial"/>
          <w:sz w:val="24"/>
          <w:szCs w:val="24"/>
        </w:rPr>
        <w:t>estipulados</w:t>
      </w:r>
      <w:r>
        <w:rPr>
          <w:rFonts w:hint="default" w:ascii="Arial" w:hAnsi="Arial" w:cs="Arial"/>
          <w:spacing w:val="32"/>
          <w:sz w:val="24"/>
          <w:szCs w:val="24"/>
        </w:rPr>
        <w:t xml:space="preserve"> </w:t>
      </w:r>
      <w:r>
        <w:rPr>
          <w:rFonts w:hint="default" w:ascii="Arial" w:hAnsi="Arial" w:cs="Arial"/>
          <w:sz w:val="24"/>
          <w:szCs w:val="24"/>
        </w:rPr>
        <w:t>em</w:t>
      </w:r>
      <w:r>
        <w:rPr>
          <w:rFonts w:hint="default" w:ascii="Arial" w:hAnsi="Arial" w:cs="Arial"/>
          <w:spacing w:val="32"/>
          <w:sz w:val="24"/>
          <w:szCs w:val="24"/>
        </w:rPr>
        <w:t xml:space="preserve"> </w:t>
      </w:r>
      <w:r>
        <w:rPr>
          <w:rFonts w:hint="default" w:ascii="Arial" w:hAnsi="Arial" w:cs="Arial"/>
          <w:sz w:val="24"/>
          <w:szCs w:val="24"/>
        </w:rPr>
        <w:t>projeto.</w:t>
      </w:r>
      <w:r>
        <w:rPr>
          <w:rFonts w:hint="default" w:ascii="Arial" w:hAnsi="Arial" w:cs="Arial"/>
          <w:spacing w:val="33"/>
          <w:sz w:val="24"/>
          <w:szCs w:val="24"/>
        </w:rPr>
        <w:t xml:space="preserve"> </w:t>
      </w:r>
      <w:r>
        <w:rPr>
          <w:rFonts w:hint="default" w:ascii="Arial" w:hAnsi="Arial" w:cs="Arial"/>
          <w:sz w:val="24"/>
          <w:szCs w:val="24"/>
        </w:rPr>
        <w:t>Estudos</w:t>
      </w:r>
      <w:r>
        <w:rPr>
          <w:rFonts w:hint="default" w:ascii="Arial" w:hAnsi="Arial" w:cs="Arial"/>
          <w:spacing w:val="33"/>
          <w:sz w:val="24"/>
          <w:szCs w:val="24"/>
        </w:rPr>
        <w:t xml:space="preserve"> </w:t>
      </w:r>
      <w:r>
        <w:rPr>
          <w:rFonts w:hint="default" w:ascii="Arial" w:hAnsi="Arial" w:cs="Arial"/>
          <w:sz w:val="24"/>
          <w:szCs w:val="24"/>
        </w:rPr>
        <w:t>geotécnicos</w:t>
      </w:r>
      <w:r>
        <w:rPr>
          <w:rFonts w:hint="default" w:ascii="Arial" w:hAnsi="Arial" w:cs="Arial"/>
          <w:spacing w:val="32"/>
          <w:sz w:val="24"/>
          <w:szCs w:val="24"/>
        </w:rPr>
        <w:t xml:space="preserve"> </w:t>
      </w:r>
      <w:r>
        <w:rPr>
          <w:rFonts w:hint="default" w:ascii="Arial" w:hAnsi="Arial" w:cs="Arial"/>
          <w:sz w:val="24"/>
          <w:szCs w:val="24"/>
        </w:rPr>
        <w:t>irão</w:t>
      </w:r>
      <w:r>
        <w:rPr>
          <w:rFonts w:hint="default" w:ascii="Arial" w:hAnsi="Arial" w:cs="Arial"/>
          <w:spacing w:val="33"/>
          <w:sz w:val="24"/>
          <w:szCs w:val="24"/>
        </w:rPr>
        <w:t xml:space="preserve"> </w:t>
      </w:r>
      <w:r>
        <w:rPr>
          <w:rFonts w:hint="default" w:ascii="Arial" w:hAnsi="Arial" w:cs="Arial"/>
          <w:sz w:val="24"/>
          <w:szCs w:val="24"/>
        </w:rPr>
        <w:t>determinar</w:t>
      </w:r>
      <w:r>
        <w:rPr>
          <w:rFonts w:hint="default" w:ascii="Arial" w:hAnsi="Arial" w:cs="Arial"/>
          <w:spacing w:val="32"/>
          <w:sz w:val="24"/>
          <w:szCs w:val="24"/>
        </w:rPr>
        <w:t xml:space="preserve"> </w:t>
      </w:r>
      <w:r>
        <w:rPr>
          <w:rFonts w:hint="default" w:ascii="Arial" w:hAnsi="Arial" w:cs="Arial"/>
          <w:sz w:val="24"/>
          <w:szCs w:val="24"/>
        </w:rPr>
        <w:t>a</w:t>
      </w:r>
      <w:r>
        <w:rPr>
          <w:rFonts w:hint="default" w:ascii="Arial" w:hAnsi="Arial" w:cs="Arial"/>
          <w:spacing w:val="1"/>
          <w:sz w:val="24"/>
          <w:szCs w:val="24"/>
        </w:rPr>
        <w:t xml:space="preserve"> </w:t>
      </w:r>
      <w:r>
        <w:rPr>
          <w:rFonts w:hint="default" w:ascii="Arial" w:hAnsi="Arial" w:cs="Arial"/>
          <w:sz w:val="24"/>
          <w:szCs w:val="24"/>
        </w:rPr>
        <w:t>necessidade</w:t>
      </w:r>
      <w:r>
        <w:rPr>
          <w:rFonts w:hint="default" w:ascii="Arial" w:hAnsi="Arial" w:cs="Arial"/>
          <w:spacing w:val="30"/>
          <w:sz w:val="24"/>
          <w:szCs w:val="24"/>
        </w:rPr>
        <w:t xml:space="preserve"> </w:t>
      </w:r>
      <w:r>
        <w:rPr>
          <w:rFonts w:hint="default" w:ascii="Arial" w:hAnsi="Arial" w:cs="Arial"/>
          <w:sz w:val="24"/>
          <w:szCs w:val="24"/>
        </w:rPr>
        <w:t>ou</w:t>
      </w:r>
      <w:r>
        <w:rPr>
          <w:rFonts w:hint="default" w:ascii="Arial" w:hAnsi="Arial" w:cs="Arial"/>
          <w:spacing w:val="30"/>
          <w:sz w:val="24"/>
          <w:szCs w:val="24"/>
        </w:rPr>
        <w:t xml:space="preserve"> </w:t>
      </w:r>
      <w:r>
        <w:rPr>
          <w:rFonts w:hint="default" w:ascii="Arial" w:hAnsi="Arial" w:cs="Arial"/>
          <w:sz w:val="24"/>
          <w:szCs w:val="24"/>
        </w:rPr>
        <w:t>não</w:t>
      </w:r>
      <w:r>
        <w:rPr>
          <w:rFonts w:hint="default" w:ascii="Arial" w:hAnsi="Arial" w:cs="Arial"/>
          <w:spacing w:val="33"/>
          <w:sz w:val="24"/>
          <w:szCs w:val="24"/>
        </w:rPr>
        <w:t xml:space="preserve"> </w:t>
      </w:r>
      <w:r>
        <w:rPr>
          <w:rFonts w:hint="default" w:ascii="Arial" w:hAnsi="Arial" w:cs="Arial"/>
          <w:sz w:val="24"/>
          <w:szCs w:val="24"/>
        </w:rPr>
        <w:t>de</w:t>
      </w:r>
      <w:r>
        <w:rPr>
          <w:rFonts w:hint="default" w:ascii="Arial" w:hAnsi="Arial" w:cs="Arial"/>
          <w:spacing w:val="30"/>
          <w:sz w:val="24"/>
          <w:szCs w:val="24"/>
        </w:rPr>
        <w:t xml:space="preserve"> </w:t>
      </w:r>
      <w:r>
        <w:rPr>
          <w:rFonts w:hint="default" w:ascii="Arial" w:hAnsi="Arial" w:cs="Arial"/>
          <w:sz w:val="24"/>
          <w:szCs w:val="24"/>
        </w:rPr>
        <w:t>escoramentos</w:t>
      </w:r>
      <w:r>
        <w:rPr>
          <w:rFonts w:hint="default" w:ascii="Arial" w:hAnsi="Arial" w:cs="Arial"/>
          <w:spacing w:val="30"/>
          <w:sz w:val="24"/>
          <w:szCs w:val="24"/>
        </w:rPr>
        <w:t xml:space="preserve"> </w:t>
      </w:r>
      <w:r>
        <w:rPr>
          <w:rFonts w:hint="default" w:ascii="Arial" w:hAnsi="Arial" w:cs="Arial"/>
          <w:sz w:val="24"/>
          <w:szCs w:val="24"/>
        </w:rPr>
        <w:t>em</w:t>
      </w:r>
      <w:r>
        <w:rPr>
          <w:rFonts w:hint="default" w:ascii="Arial" w:hAnsi="Arial" w:cs="Arial"/>
          <w:spacing w:val="31"/>
          <w:sz w:val="24"/>
          <w:szCs w:val="24"/>
        </w:rPr>
        <w:t xml:space="preserve"> </w:t>
      </w:r>
      <w:r>
        <w:rPr>
          <w:rFonts w:hint="default" w:ascii="Arial" w:hAnsi="Arial" w:cs="Arial"/>
          <w:sz w:val="24"/>
          <w:szCs w:val="24"/>
        </w:rPr>
        <w:t>função</w:t>
      </w:r>
      <w:r>
        <w:rPr>
          <w:rFonts w:hint="default" w:ascii="Arial" w:hAnsi="Arial" w:cs="Arial"/>
          <w:spacing w:val="30"/>
          <w:sz w:val="24"/>
          <w:szCs w:val="24"/>
        </w:rPr>
        <w:t xml:space="preserve"> </w:t>
      </w:r>
      <w:r>
        <w:rPr>
          <w:rFonts w:hint="default" w:ascii="Arial" w:hAnsi="Arial" w:cs="Arial"/>
          <w:sz w:val="24"/>
          <w:szCs w:val="24"/>
        </w:rPr>
        <w:t>da</w:t>
      </w:r>
      <w:r>
        <w:rPr>
          <w:rFonts w:hint="default" w:ascii="Arial" w:hAnsi="Arial" w:cs="Arial"/>
          <w:spacing w:val="33"/>
          <w:sz w:val="24"/>
          <w:szCs w:val="24"/>
        </w:rPr>
        <w:t xml:space="preserve"> </w:t>
      </w:r>
      <w:r>
        <w:rPr>
          <w:rFonts w:hint="default" w:ascii="Arial" w:hAnsi="Arial" w:cs="Arial"/>
          <w:sz w:val="24"/>
          <w:szCs w:val="24"/>
        </w:rPr>
        <w:t>estabilidade</w:t>
      </w:r>
      <w:r>
        <w:rPr>
          <w:rFonts w:hint="default" w:ascii="Arial" w:hAnsi="Arial" w:cs="Arial"/>
          <w:spacing w:val="30"/>
          <w:sz w:val="24"/>
          <w:szCs w:val="24"/>
        </w:rPr>
        <w:t xml:space="preserve"> </w:t>
      </w:r>
      <w:r>
        <w:rPr>
          <w:rFonts w:hint="default" w:ascii="Arial" w:hAnsi="Arial" w:cs="Arial"/>
          <w:sz w:val="24"/>
          <w:szCs w:val="24"/>
        </w:rPr>
        <w:t>do</w:t>
      </w:r>
      <w:r>
        <w:rPr>
          <w:rFonts w:hint="default" w:ascii="Arial" w:hAnsi="Arial" w:cs="Arial"/>
          <w:spacing w:val="30"/>
          <w:sz w:val="24"/>
          <w:szCs w:val="24"/>
        </w:rPr>
        <w:t xml:space="preserve"> </w:t>
      </w:r>
      <w:r>
        <w:rPr>
          <w:rFonts w:hint="default" w:ascii="Arial" w:hAnsi="Arial" w:cs="Arial"/>
          <w:sz w:val="24"/>
          <w:szCs w:val="24"/>
        </w:rPr>
        <w:t>solo</w:t>
      </w:r>
      <w:r>
        <w:rPr>
          <w:rFonts w:hint="default" w:ascii="Arial" w:hAnsi="Arial" w:cs="Arial"/>
          <w:spacing w:val="31"/>
          <w:sz w:val="24"/>
          <w:szCs w:val="24"/>
        </w:rPr>
        <w:t xml:space="preserve"> </w:t>
      </w:r>
      <w:r>
        <w:rPr>
          <w:rFonts w:hint="default" w:ascii="Arial" w:hAnsi="Arial" w:cs="Arial"/>
          <w:sz w:val="24"/>
          <w:szCs w:val="24"/>
        </w:rPr>
        <w:t>e</w:t>
      </w:r>
      <w:r>
        <w:rPr>
          <w:rFonts w:hint="default" w:ascii="Arial" w:hAnsi="Arial" w:cs="Arial"/>
          <w:spacing w:val="1"/>
          <w:sz w:val="24"/>
          <w:szCs w:val="24"/>
        </w:rPr>
        <w:t xml:space="preserve"> </w:t>
      </w:r>
      <w:r>
        <w:rPr>
          <w:rFonts w:hint="default" w:ascii="Arial" w:hAnsi="Arial" w:cs="Arial"/>
          <w:sz w:val="24"/>
          <w:szCs w:val="24"/>
        </w:rPr>
        <w:t>profundidade</w:t>
      </w:r>
      <w:r>
        <w:rPr>
          <w:rFonts w:hint="default" w:ascii="Arial" w:hAnsi="Arial" w:cs="Arial"/>
          <w:spacing w:val="12"/>
          <w:sz w:val="24"/>
          <w:szCs w:val="24"/>
        </w:rPr>
        <w:t xml:space="preserve"> </w:t>
      </w:r>
      <w:r>
        <w:rPr>
          <w:rFonts w:hint="default" w:ascii="Arial" w:hAnsi="Arial" w:cs="Arial"/>
          <w:sz w:val="24"/>
          <w:szCs w:val="24"/>
        </w:rPr>
        <w:t>da</w:t>
      </w:r>
      <w:r>
        <w:rPr>
          <w:rFonts w:hint="default" w:ascii="Arial" w:hAnsi="Arial" w:cs="Arial"/>
          <w:spacing w:val="12"/>
          <w:sz w:val="24"/>
          <w:szCs w:val="24"/>
        </w:rPr>
        <w:t xml:space="preserve"> </w:t>
      </w:r>
      <w:r>
        <w:rPr>
          <w:rFonts w:hint="default" w:ascii="Arial" w:hAnsi="Arial" w:cs="Arial"/>
          <w:sz w:val="24"/>
          <w:szCs w:val="24"/>
        </w:rPr>
        <w:t>vala,</w:t>
      </w:r>
      <w:r>
        <w:rPr>
          <w:rFonts w:hint="default" w:ascii="Arial" w:hAnsi="Arial" w:cs="Arial"/>
          <w:spacing w:val="16"/>
          <w:sz w:val="24"/>
          <w:szCs w:val="24"/>
        </w:rPr>
        <w:t xml:space="preserve"> </w:t>
      </w:r>
      <w:r>
        <w:rPr>
          <w:rFonts w:hint="default" w:ascii="Arial" w:hAnsi="Arial" w:cs="Arial"/>
          <w:sz w:val="24"/>
          <w:szCs w:val="24"/>
        </w:rPr>
        <w:t>que</w:t>
      </w:r>
      <w:r>
        <w:rPr>
          <w:rFonts w:hint="default" w:ascii="Arial" w:hAnsi="Arial" w:cs="Arial"/>
          <w:spacing w:val="15"/>
          <w:sz w:val="24"/>
          <w:szCs w:val="24"/>
        </w:rPr>
        <w:t xml:space="preserve"> </w:t>
      </w:r>
      <w:r>
        <w:rPr>
          <w:rFonts w:hint="default" w:ascii="Arial" w:hAnsi="Arial" w:cs="Arial"/>
          <w:sz w:val="24"/>
          <w:szCs w:val="24"/>
        </w:rPr>
        <w:t>poderão</w:t>
      </w:r>
      <w:r>
        <w:rPr>
          <w:rFonts w:hint="default" w:ascii="Arial" w:hAnsi="Arial" w:cs="Arial"/>
          <w:spacing w:val="15"/>
          <w:sz w:val="24"/>
          <w:szCs w:val="24"/>
        </w:rPr>
        <w:t xml:space="preserve"> </w:t>
      </w:r>
      <w:r>
        <w:rPr>
          <w:rFonts w:hint="default" w:ascii="Arial" w:hAnsi="Arial" w:cs="Arial"/>
          <w:sz w:val="24"/>
          <w:szCs w:val="24"/>
        </w:rPr>
        <w:t>ser</w:t>
      </w:r>
      <w:r>
        <w:rPr>
          <w:rFonts w:hint="default" w:ascii="Arial" w:hAnsi="Arial" w:cs="Arial"/>
          <w:spacing w:val="13"/>
          <w:sz w:val="24"/>
          <w:szCs w:val="24"/>
        </w:rPr>
        <w:t xml:space="preserve"> </w:t>
      </w:r>
      <w:r>
        <w:rPr>
          <w:rFonts w:hint="default" w:ascii="Arial" w:hAnsi="Arial" w:cs="Arial"/>
          <w:sz w:val="24"/>
          <w:szCs w:val="24"/>
        </w:rPr>
        <w:t>contínuos</w:t>
      </w:r>
      <w:r>
        <w:rPr>
          <w:rFonts w:hint="default" w:ascii="Arial" w:hAnsi="Arial" w:cs="Arial"/>
          <w:spacing w:val="14"/>
          <w:sz w:val="24"/>
          <w:szCs w:val="24"/>
        </w:rPr>
        <w:t xml:space="preserve"> </w:t>
      </w:r>
      <w:r>
        <w:rPr>
          <w:rFonts w:hint="default" w:ascii="Arial" w:hAnsi="Arial" w:cs="Arial"/>
          <w:sz w:val="24"/>
          <w:szCs w:val="24"/>
        </w:rPr>
        <w:t>ou</w:t>
      </w:r>
      <w:r>
        <w:rPr>
          <w:rFonts w:hint="default" w:ascii="Arial" w:hAnsi="Arial" w:cs="Arial"/>
          <w:spacing w:val="12"/>
          <w:sz w:val="24"/>
          <w:szCs w:val="24"/>
        </w:rPr>
        <w:t xml:space="preserve"> </w:t>
      </w:r>
      <w:r>
        <w:rPr>
          <w:rFonts w:hint="default" w:ascii="Arial" w:hAnsi="Arial" w:cs="Arial"/>
          <w:sz w:val="24"/>
          <w:szCs w:val="24"/>
        </w:rPr>
        <w:t>localizados,</w:t>
      </w:r>
      <w:r>
        <w:rPr>
          <w:rFonts w:hint="default" w:ascii="Arial" w:hAnsi="Arial" w:cs="Arial"/>
          <w:spacing w:val="14"/>
          <w:sz w:val="24"/>
          <w:szCs w:val="24"/>
        </w:rPr>
        <w:t xml:space="preserve"> </w:t>
      </w:r>
      <w:r>
        <w:rPr>
          <w:rFonts w:hint="default" w:ascii="Arial" w:hAnsi="Arial" w:cs="Arial"/>
          <w:sz w:val="24"/>
          <w:szCs w:val="24"/>
        </w:rPr>
        <w:t>executados</w:t>
      </w:r>
      <w:r>
        <w:rPr>
          <w:rFonts w:hint="default" w:ascii="Arial" w:hAnsi="Arial" w:cs="Arial"/>
          <w:spacing w:val="1"/>
          <w:sz w:val="24"/>
          <w:szCs w:val="24"/>
        </w:rPr>
        <w:t xml:space="preserve"> </w:t>
      </w:r>
      <w:r>
        <w:rPr>
          <w:rFonts w:hint="default" w:ascii="Arial" w:hAnsi="Arial" w:cs="Arial"/>
          <w:sz w:val="24"/>
          <w:szCs w:val="24"/>
        </w:rPr>
        <w:t>em</w:t>
      </w:r>
      <w:r>
        <w:rPr>
          <w:rFonts w:hint="default" w:ascii="Arial" w:hAnsi="Arial" w:cs="Arial"/>
          <w:spacing w:val="10"/>
          <w:sz w:val="24"/>
          <w:szCs w:val="24"/>
        </w:rPr>
        <w:t xml:space="preserve"> </w:t>
      </w:r>
      <w:r>
        <w:rPr>
          <w:rFonts w:hint="default" w:ascii="Arial" w:hAnsi="Arial" w:cs="Arial"/>
          <w:sz w:val="24"/>
          <w:szCs w:val="24"/>
        </w:rPr>
        <w:t>madeira,</w:t>
      </w:r>
      <w:r>
        <w:rPr>
          <w:rFonts w:hint="default" w:ascii="Arial" w:hAnsi="Arial" w:cs="Arial"/>
          <w:spacing w:val="11"/>
          <w:sz w:val="24"/>
          <w:szCs w:val="24"/>
        </w:rPr>
        <w:t xml:space="preserve"> </w:t>
      </w:r>
      <w:r>
        <w:rPr>
          <w:rFonts w:hint="default" w:ascii="Arial" w:hAnsi="Arial" w:cs="Arial"/>
          <w:sz w:val="24"/>
          <w:szCs w:val="24"/>
        </w:rPr>
        <w:t>perfis</w:t>
      </w:r>
      <w:r>
        <w:rPr>
          <w:rFonts w:hint="default" w:ascii="Arial" w:hAnsi="Arial" w:cs="Arial"/>
          <w:spacing w:val="11"/>
          <w:sz w:val="24"/>
          <w:szCs w:val="24"/>
        </w:rPr>
        <w:t xml:space="preserve"> </w:t>
      </w:r>
      <w:r>
        <w:rPr>
          <w:rFonts w:hint="default" w:ascii="Arial" w:hAnsi="Arial" w:cs="Arial"/>
          <w:sz w:val="24"/>
          <w:szCs w:val="24"/>
        </w:rPr>
        <w:t>metálicos</w:t>
      </w:r>
      <w:r>
        <w:rPr>
          <w:rFonts w:hint="default" w:ascii="Arial" w:hAnsi="Arial" w:cs="Arial"/>
          <w:spacing w:val="11"/>
          <w:sz w:val="24"/>
          <w:szCs w:val="24"/>
        </w:rPr>
        <w:t xml:space="preserve"> </w:t>
      </w:r>
      <w:r>
        <w:rPr>
          <w:rFonts w:hint="default" w:ascii="Arial" w:hAnsi="Arial" w:cs="Arial"/>
          <w:sz w:val="24"/>
          <w:szCs w:val="24"/>
        </w:rPr>
        <w:t>ou</w:t>
      </w:r>
      <w:r>
        <w:rPr>
          <w:rFonts w:hint="default" w:ascii="Arial" w:hAnsi="Arial" w:cs="Arial"/>
          <w:spacing w:val="11"/>
          <w:sz w:val="24"/>
          <w:szCs w:val="24"/>
        </w:rPr>
        <w:t xml:space="preserve"> </w:t>
      </w:r>
      <w:r>
        <w:rPr>
          <w:rFonts w:hint="default" w:ascii="Arial" w:hAnsi="Arial" w:cs="Arial"/>
          <w:sz w:val="24"/>
          <w:szCs w:val="24"/>
        </w:rPr>
        <w:t>um</w:t>
      </w:r>
      <w:r>
        <w:rPr>
          <w:rFonts w:hint="default" w:ascii="Arial" w:hAnsi="Arial" w:cs="Arial"/>
          <w:spacing w:val="10"/>
          <w:sz w:val="24"/>
          <w:szCs w:val="24"/>
        </w:rPr>
        <w:t xml:space="preserve"> </w:t>
      </w:r>
      <w:r>
        <w:rPr>
          <w:rFonts w:hint="default" w:ascii="Arial" w:hAnsi="Arial" w:cs="Arial"/>
          <w:sz w:val="24"/>
          <w:szCs w:val="24"/>
        </w:rPr>
        <w:t>misto</w:t>
      </w:r>
      <w:r>
        <w:rPr>
          <w:rFonts w:hint="default" w:ascii="Arial" w:hAnsi="Arial" w:cs="Arial"/>
          <w:spacing w:val="12"/>
          <w:sz w:val="24"/>
          <w:szCs w:val="24"/>
        </w:rPr>
        <w:t xml:space="preserve"> </w:t>
      </w:r>
      <w:r>
        <w:rPr>
          <w:rFonts w:hint="default" w:ascii="Arial" w:hAnsi="Arial" w:cs="Arial"/>
          <w:sz w:val="24"/>
          <w:szCs w:val="24"/>
        </w:rPr>
        <w:t>(perfis</w:t>
      </w:r>
      <w:r>
        <w:rPr>
          <w:rFonts w:hint="default" w:ascii="Arial" w:hAnsi="Arial" w:cs="Arial"/>
          <w:spacing w:val="11"/>
          <w:sz w:val="24"/>
          <w:szCs w:val="24"/>
        </w:rPr>
        <w:t xml:space="preserve"> </w:t>
      </w:r>
      <w:r>
        <w:rPr>
          <w:rFonts w:hint="default" w:ascii="Arial" w:hAnsi="Arial" w:cs="Arial"/>
          <w:sz w:val="24"/>
          <w:szCs w:val="24"/>
        </w:rPr>
        <w:t>metálicos</w:t>
      </w:r>
      <w:r>
        <w:rPr>
          <w:rFonts w:hint="default" w:ascii="Arial" w:hAnsi="Arial" w:cs="Arial"/>
          <w:spacing w:val="13"/>
          <w:sz w:val="24"/>
          <w:szCs w:val="24"/>
        </w:rPr>
        <w:t xml:space="preserve"> </w:t>
      </w:r>
      <w:r>
        <w:rPr>
          <w:rFonts w:hint="default" w:ascii="Arial" w:hAnsi="Arial" w:cs="Arial"/>
          <w:sz w:val="24"/>
          <w:szCs w:val="24"/>
        </w:rPr>
        <w:t>e</w:t>
      </w:r>
      <w:r>
        <w:rPr>
          <w:rFonts w:hint="default" w:ascii="Arial" w:hAnsi="Arial" w:cs="Arial"/>
          <w:spacing w:val="11"/>
          <w:sz w:val="24"/>
          <w:szCs w:val="24"/>
        </w:rPr>
        <w:t xml:space="preserve"> </w:t>
      </w:r>
      <w:r>
        <w:rPr>
          <w:rFonts w:hint="default" w:ascii="Arial" w:hAnsi="Arial" w:cs="Arial"/>
          <w:sz w:val="24"/>
          <w:szCs w:val="24"/>
        </w:rPr>
        <w:t>madeira).</w:t>
      </w:r>
    </w:p>
    <w:p>
      <w:pPr>
        <w:pStyle w:val="3"/>
        <w:spacing w:before="159" w:line="360" w:lineRule="auto"/>
        <w:ind w:right="179"/>
        <w:jc w:val="both"/>
        <w:rPr>
          <w:rFonts w:hint="default" w:ascii="Arial" w:hAnsi="Arial" w:cs="Arial"/>
          <w:sz w:val="24"/>
          <w:szCs w:val="24"/>
        </w:rPr>
      </w:pPr>
      <w:r>
        <w:rPr>
          <w:rFonts w:hint="default" w:ascii="Arial" w:hAnsi="Arial" w:cs="Arial"/>
          <w:sz w:val="24"/>
          <w:szCs w:val="24"/>
        </w:rPr>
        <w:t>Lembrando que é obrigatório o escoramento para valas com profundidade</w:t>
      </w:r>
      <w:r>
        <w:rPr>
          <w:rFonts w:hint="default" w:ascii="Arial" w:hAnsi="Arial" w:cs="Arial"/>
          <w:spacing w:val="1"/>
          <w:sz w:val="24"/>
          <w:szCs w:val="24"/>
        </w:rPr>
        <w:t xml:space="preserve"> </w:t>
      </w:r>
      <w:r>
        <w:rPr>
          <w:rFonts w:hint="default" w:ascii="Arial" w:hAnsi="Arial" w:cs="Arial"/>
          <w:sz w:val="24"/>
          <w:szCs w:val="24"/>
        </w:rPr>
        <w:t>superior</w:t>
      </w:r>
      <w:r>
        <w:rPr>
          <w:rFonts w:hint="default" w:ascii="Arial" w:hAnsi="Arial" w:cs="Arial"/>
          <w:spacing w:val="1"/>
          <w:sz w:val="24"/>
          <w:szCs w:val="24"/>
        </w:rPr>
        <w:t xml:space="preserve"> </w:t>
      </w:r>
      <w:r>
        <w:rPr>
          <w:rFonts w:hint="default" w:ascii="Arial" w:hAnsi="Arial" w:cs="Arial"/>
          <w:sz w:val="24"/>
          <w:szCs w:val="24"/>
        </w:rPr>
        <w:t>a</w:t>
      </w:r>
      <w:r>
        <w:rPr>
          <w:rFonts w:hint="default" w:ascii="Arial" w:hAnsi="Arial" w:cs="Arial"/>
          <w:spacing w:val="1"/>
          <w:sz w:val="24"/>
          <w:szCs w:val="24"/>
        </w:rPr>
        <w:t xml:space="preserve"> </w:t>
      </w:r>
      <w:r>
        <w:rPr>
          <w:rFonts w:hint="default" w:ascii="Arial" w:hAnsi="Arial" w:cs="Arial"/>
          <w:sz w:val="24"/>
          <w:szCs w:val="24"/>
        </w:rPr>
        <w:t>1,25</w:t>
      </w:r>
      <w:r>
        <w:rPr>
          <w:rFonts w:hint="default" w:ascii="Arial" w:hAnsi="Arial" w:cs="Arial"/>
          <w:spacing w:val="1"/>
          <w:sz w:val="24"/>
          <w:szCs w:val="24"/>
        </w:rPr>
        <w:t xml:space="preserve"> </w:t>
      </w:r>
      <w:r>
        <w:rPr>
          <w:rFonts w:hint="default" w:ascii="Arial" w:hAnsi="Arial" w:cs="Arial"/>
          <w:sz w:val="24"/>
          <w:szCs w:val="24"/>
        </w:rPr>
        <w:t>m,</w:t>
      </w:r>
      <w:r>
        <w:rPr>
          <w:rFonts w:hint="default" w:ascii="Arial" w:hAnsi="Arial" w:cs="Arial"/>
          <w:spacing w:val="1"/>
          <w:sz w:val="24"/>
          <w:szCs w:val="24"/>
        </w:rPr>
        <w:t xml:space="preserve"> </w:t>
      </w:r>
      <w:r>
        <w:rPr>
          <w:rFonts w:hint="default" w:ascii="Arial" w:hAnsi="Arial" w:cs="Arial"/>
          <w:sz w:val="24"/>
          <w:szCs w:val="24"/>
        </w:rPr>
        <w:t>conforme</w:t>
      </w:r>
      <w:r>
        <w:rPr>
          <w:rFonts w:hint="default" w:ascii="Arial" w:hAnsi="Arial" w:cs="Arial"/>
          <w:spacing w:val="1"/>
          <w:sz w:val="24"/>
          <w:szCs w:val="24"/>
        </w:rPr>
        <w:t xml:space="preserve"> </w:t>
      </w:r>
      <w:r>
        <w:rPr>
          <w:rFonts w:hint="default" w:ascii="Arial" w:hAnsi="Arial" w:cs="Arial"/>
          <w:sz w:val="24"/>
          <w:szCs w:val="24"/>
        </w:rPr>
        <w:t>Portaria</w:t>
      </w:r>
      <w:r>
        <w:rPr>
          <w:rFonts w:hint="default" w:ascii="Arial" w:hAnsi="Arial" w:cs="Arial"/>
          <w:spacing w:val="1"/>
          <w:sz w:val="24"/>
          <w:szCs w:val="24"/>
        </w:rPr>
        <w:t xml:space="preserve"> </w:t>
      </w:r>
      <w:r>
        <w:rPr>
          <w:rFonts w:hint="default" w:ascii="Arial" w:hAnsi="Arial" w:cs="Arial"/>
          <w:sz w:val="24"/>
          <w:szCs w:val="24"/>
        </w:rPr>
        <w:t>no.</w:t>
      </w:r>
      <w:r>
        <w:rPr>
          <w:rFonts w:hint="default" w:ascii="Arial" w:hAnsi="Arial" w:cs="Arial"/>
          <w:spacing w:val="1"/>
          <w:sz w:val="24"/>
          <w:szCs w:val="24"/>
        </w:rPr>
        <w:t xml:space="preserve"> </w:t>
      </w:r>
      <w:r>
        <w:rPr>
          <w:rFonts w:hint="default" w:ascii="Arial" w:hAnsi="Arial" w:cs="Arial"/>
          <w:sz w:val="24"/>
          <w:szCs w:val="24"/>
        </w:rPr>
        <w:t>18</w:t>
      </w:r>
      <w:r>
        <w:rPr>
          <w:rFonts w:hint="default" w:ascii="Arial" w:hAnsi="Arial" w:cs="Arial"/>
          <w:spacing w:val="1"/>
          <w:sz w:val="24"/>
          <w:szCs w:val="24"/>
        </w:rPr>
        <w:t xml:space="preserve"> </w:t>
      </w:r>
      <w:r>
        <w:rPr>
          <w:rFonts w:hint="default" w:ascii="Arial" w:hAnsi="Arial" w:cs="Arial"/>
          <w:sz w:val="24"/>
          <w:szCs w:val="24"/>
        </w:rPr>
        <w:t>do</w:t>
      </w:r>
      <w:r>
        <w:rPr>
          <w:rFonts w:hint="default" w:ascii="Arial" w:hAnsi="Arial" w:cs="Arial"/>
          <w:spacing w:val="1"/>
          <w:sz w:val="24"/>
          <w:szCs w:val="24"/>
        </w:rPr>
        <w:t xml:space="preserve"> </w:t>
      </w:r>
      <w:r>
        <w:rPr>
          <w:rFonts w:hint="default" w:ascii="Arial" w:hAnsi="Arial" w:cs="Arial"/>
          <w:sz w:val="24"/>
          <w:szCs w:val="24"/>
        </w:rPr>
        <w:t>Ministério</w:t>
      </w:r>
      <w:r>
        <w:rPr>
          <w:rFonts w:hint="default" w:ascii="Arial" w:hAnsi="Arial" w:cs="Arial"/>
          <w:spacing w:val="1"/>
          <w:sz w:val="24"/>
          <w:szCs w:val="24"/>
        </w:rPr>
        <w:t xml:space="preserve"> </w:t>
      </w:r>
      <w:r>
        <w:rPr>
          <w:rFonts w:hint="default" w:ascii="Arial" w:hAnsi="Arial" w:cs="Arial"/>
          <w:sz w:val="24"/>
          <w:szCs w:val="24"/>
        </w:rPr>
        <w:t>do</w:t>
      </w:r>
      <w:r>
        <w:rPr>
          <w:rFonts w:hint="default" w:ascii="Arial" w:hAnsi="Arial" w:cs="Arial"/>
          <w:spacing w:val="1"/>
          <w:sz w:val="24"/>
          <w:szCs w:val="24"/>
        </w:rPr>
        <w:t xml:space="preserve"> </w:t>
      </w:r>
      <w:r>
        <w:rPr>
          <w:rFonts w:hint="default" w:ascii="Arial" w:hAnsi="Arial" w:cs="Arial"/>
          <w:sz w:val="24"/>
          <w:szCs w:val="24"/>
        </w:rPr>
        <w:t>Trabalho.</w:t>
      </w:r>
      <w:r>
        <w:rPr>
          <w:rFonts w:hint="default" w:ascii="Arial" w:hAnsi="Arial" w:cs="Arial"/>
          <w:spacing w:val="1"/>
          <w:sz w:val="24"/>
          <w:szCs w:val="24"/>
        </w:rPr>
        <w:t xml:space="preserve"> </w:t>
      </w:r>
      <w:r>
        <w:rPr>
          <w:rFonts w:hint="default" w:ascii="Arial" w:hAnsi="Arial" w:cs="Arial"/>
          <w:sz w:val="24"/>
          <w:szCs w:val="24"/>
        </w:rPr>
        <w:t>Também, cuidados especiais deverão ser tomados nos casos em que for</w:t>
      </w:r>
      <w:r>
        <w:rPr>
          <w:rFonts w:hint="default" w:ascii="Arial" w:hAnsi="Arial" w:cs="Arial"/>
          <w:spacing w:val="1"/>
          <w:sz w:val="24"/>
          <w:szCs w:val="24"/>
        </w:rPr>
        <w:t xml:space="preserve"> </w:t>
      </w:r>
      <w:r>
        <w:rPr>
          <w:rFonts w:hint="default" w:ascii="Arial" w:hAnsi="Arial" w:cs="Arial"/>
          <w:sz w:val="24"/>
          <w:szCs w:val="24"/>
        </w:rPr>
        <w:t>necessária a realização</w:t>
      </w:r>
      <w:r>
        <w:rPr>
          <w:rFonts w:hint="default" w:ascii="Arial" w:hAnsi="Arial" w:cs="Arial"/>
          <w:spacing w:val="-1"/>
          <w:sz w:val="24"/>
          <w:szCs w:val="24"/>
        </w:rPr>
        <w:t xml:space="preserve"> </w:t>
      </w:r>
      <w:r>
        <w:rPr>
          <w:rFonts w:hint="default" w:ascii="Arial" w:hAnsi="Arial" w:cs="Arial"/>
          <w:sz w:val="24"/>
          <w:szCs w:val="24"/>
        </w:rPr>
        <w:t>de</w:t>
      </w:r>
      <w:r>
        <w:rPr>
          <w:rFonts w:hint="default" w:ascii="Arial" w:hAnsi="Arial" w:cs="Arial"/>
          <w:spacing w:val="-2"/>
          <w:sz w:val="24"/>
          <w:szCs w:val="24"/>
        </w:rPr>
        <w:t xml:space="preserve"> </w:t>
      </w:r>
      <w:r>
        <w:rPr>
          <w:rFonts w:hint="default" w:ascii="Arial" w:hAnsi="Arial" w:cs="Arial"/>
          <w:sz w:val="24"/>
          <w:szCs w:val="24"/>
        </w:rPr>
        <w:t>rebaixamento</w:t>
      </w:r>
      <w:r>
        <w:rPr>
          <w:rFonts w:hint="default" w:ascii="Arial" w:hAnsi="Arial" w:cs="Arial"/>
          <w:spacing w:val="-2"/>
          <w:sz w:val="24"/>
          <w:szCs w:val="24"/>
        </w:rPr>
        <w:t xml:space="preserve"> </w:t>
      </w:r>
      <w:r>
        <w:rPr>
          <w:rFonts w:hint="default" w:ascii="Arial" w:hAnsi="Arial" w:cs="Arial"/>
          <w:sz w:val="24"/>
          <w:szCs w:val="24"/>
        </w:rPr>
        <w:t>do</w:t>
      </w:r>
      <w:r>
        <w:rPr>
          <w:rFonts w:hint="default" w:ascii="Arial" w:hAnsi="Arial" w:cs="Arial"/>
          <w:spacing w:val="-1"/>
          <w:sz w:val="24"/>
          <w:szCs w:val="24"/>
        </w:rPr>
        <w:t xml:space="preserve"> </w:t>
      </w:r>
      <w:r>
        <w:rPr>
          <w:rFonts w:hint="default" w:ascii="Arial" w:hAnsi="Arial" w:cs="Arial"/>
          <w:sz w:val="24"/>
          <w:szCs w:val="24"/>
        </w:rPr>
        <w:t>lençol</w:t>
      </w:r>
      <w:r>
        <w:rPr>
          <w:rFonts w:hint="default" w:ascii="Arial" w:hAnsi="Arial" w:cs="Arial"/>
          <w:spacing w:val="-1"/>
          <w:sz w:val="24"/>
          <w:szCs w:val="24"/>
        </w:rPr>
        <w:t xml:space="preserve"> </w:t>
      </w:r>
      <w:r>
        <w:rPr>
          <w:rFonts w:hint="default" w:ascii="Arial" w:hAnsi="Arial" w:cs="Arial"/>
          <w:sz w:val="24"/>
          <w:szCs w:val="24"/>
        </w:rPr>
        <w:t>freático.</w:t>
      </w:r>
    </w:p>
    <w:p>
      <w:pPr>
        <w:pStyle w:val="3"/>
        <w:spacing w:line="360" w:lineRule="auto"/>
        <w:jc w:val="both"/>
        <w:rPr>
          <w:rFonts w:hint="default" w:ascii="Arial" w:hAnsi="Arial" w:cs="Arial"/>
          <w:sz w:val="24"/>
          <w:szCs w:val="24"/>
        </w:rPr>
      </w:pPr>
      <w:r>
        <w:rPr>
          <w:rFonts w:hint="default" w:ascii="Arial" w:hAnsi="Arial" w:cs="Arial"/>
          <w:sz w:val="24"/>
          <w:szCs w:val="24"/>
        </w:rPr>
        <w:t>CONTROLE</w:t>
      </w:r>
      <w:r>
        <w:rPr>
          <w:rFonts w:hint="default" w:ascii="Arial" w:hAnsi="Arial" w:cs="Arial"/>
          <w:spacing w:val="25"/>
          <w:sz w:val="24"/>
          <w:szCs w:val="24"/>
        </w:rPr>
        <w:t xml:space="preserve"> </w:t>
      </w:r>
      <w:r>
        <w:rPr>
          <w:rFonts w:hint="default" w:ascii="Arial" w:hAnsi="Arial" w:cs="Arial"/>
          <w:sz w:val="24"/>
          <w:szCs w:val="24"/>
        </w:rPr>
        <w:t>DE</w:t>
      </w:r>
      <w:r>
        <w:rPr>
          <w:rFonts w:hint="default" w:ascii="Arial" w:hAnsi="Arial" w:cs="Arial"/>
          <w:spacing w:val="28"/>
          <w:sz w:val="24"/>
          <w:szCs w:val="24"/>
        </w:rPr>
        <w:t xml:space="preserve"> </w:t>
      </w:r>
      <w:r>
        <w:rPr>
          <w:rFonts w:hint="default" w:ascii="Arial" w:hAnsi="Arial" w:cs="Arial"/>
          <w:sz w:val="24"/>
          <w:szCs w:val="24"/>
        </w:rPr>
        <w:t>QUALIDADE</w:t>
      </w:r>
      <w:r>
        <w:rPr>
          <w:rFonts w:hint="default" w:ascii="Arial" w:hAnsi="Arial" w:cs="Arial"/>
          <w:spacing w:val="25"/>
          <w:sz w:val="24"/>
          <w:szCs w:val="24"/>
        </w:rPr>
        <w:t xml:space="preserve"> </w:t>
      </w:r>
      <w:r>
        <w:rPr>
          <w:rFonts w:hint="default" w:ascii="Arial" w:hAnsi="Arial" w:cs="Arial"/>
          <w:sz w:val="24"/>
          <w:szCs w:val="24"/>
        </w:rPr>
        <w:t>DOS</w:t>
      </w:r>
      <w:r>
        <w:rPr>
          <w:rFonts w:hint="default" w:ascii="Arial" w:hAnsi="Arial" w:cs="Arial"/>
          <w:spacing w:val="28"/>
          <w:sz w:val="24"/>
          <w:szCs w:val="24"/>
        </w:rPr>
        <w:t xml:space="preserve"> </w:t>
      </w:r>
      <w:r>
        <w:rPr>
          <w:rFonts w:hint="default" w:ascii="Arial" w:hAnsi="Arial" w:cs="Arial"/>
          <w:sz w:val="24"/>
          <w:szCs w:val="24"/>
        </w:rPr>
        <w:t>TUBOS</w:t>
      </w:r>
      <w:r>
        <w:rPr>
          <w:rFonts w:hint="default" w:ascii="Arial" w:hAnsi="Arial" w:cs="Arial"/>
          <w:spacing w:val="28"/>
          <w:sz w:val="24"/>
          <w:szCs w:val="24"/>
        </w:rPr>
        <w:t xml:space="preserve"> </w:t>
      </w:r>
      <w:r>
        <w:rPr>
          <w:rFonts w:hint="default" w:ascii="Arial" w:hAnsi="Arial" w:cs="Arial"/>
          <w:sz w:val="24"/>
          <w:szCs w:val="24"/>
        </w:rPr>
        <w:t>DE</w:t>
      </w:r>
      <w:r>
        <w:rPr>
          <w:rFonts w:hint="default" w:ascii="Arial" w:hAnsi="Arial" w:cs="Arial"/>
          <w:spacing w:val="25"/>
          <w:sz w:val="24"/>
          <w:szCs w:val="24"/>
        </w:rPr>
        <w:t xml:space="preserve"> </w:t>
      </w:r>
      <w:r>
        <w:rPr>
          <w:rFonts w:hint="default" w:ascii="Arial" w:hAnsi="Arial" w:cs="Arial"/>
          <w:sz w:val="24"/>
          <w:szCs w:val="24"/>
        </w:rPr>
        <w:t>CONCRETO</w:t>
      </w:r>
      <w:r>
        <w:rPr>
          <w:rFonts w:hint="default" w:ascii="Arial" w:hAnsi="Arial" w:cs="Arial"/>
          <w:spacing w:val="27"/>
          <w:sz w:val="24"/>
          <w:szCs w:val="24"/>
        </w:rPr>
        <w:t xml:space="preserve"> </w:t>
      </w:r>
      <w:r>
        <w:rPr>
          <w:rFonts w:hint="default" w:ascii="Arial" w:hAnsi="Arial" w:cs="Arial"/>
          <w:sz w:val="24"/>
          <w:szCs w:val="24"/>
        </w:rPr>
        <w:t>(ENSAIOS):</w:t>
      </w:r>
      <w:r>
        <w:rPr>
          <w:rFonts w:hint="default" w:ascii="Arial" w:hAnsi="Arial" w:cs="Arial"/>
          <w:spacing w:val="27"/>
          <w:sz w:val="24"/>
          <w:szCs w:val="24"/>
        </w:rPr>
        <w:t xml:space="preserve"> </w:t>
      </w:r>
      <w:r>
        <w:rPr>
          <w:rFonts w:hint="default" w:ascii="Arial" w:hAnsi="Arial" w:cs="Arial"/>
          <w:sz w:val="24"/>
          <w:szCs w:val="24"/>
        </w:rPr>
        <w:t>É</w:t>
      </w:r>
    </w:p>
    <w:p>
      <w:pPr>
        <w:pStyle w:val="3"/>
        <w:spacing w:before="137" w:line="360" w:lineRule="auto"/>
        <w:ind w:right="177"/>
        <w:jc w:val="both"/>
        <w:rPr>
          <w:rFonts w:hint="default" w:ascii="Arial" w:hAnsi="Arial" w:cs="Arial"/>
          <w:sz w:val="24"/>
          <w:szCs w:val="24"/>
        </w:rPr>
      </w:pPr>
      <w:r>
        <w:rPr>
          <w:rFonts w:hint="default" w:ascii="Arial" w:hAnsi="Arial" w:cs="Arial"/>
          <w:sz w:val="24"/>
          <w:szCs w:val="24"/>
        </w:rPr>
        <w:t>importante que a empresa contratada faça o controle de qualidade, a fim de</w:t>
      </w:r>
      <w:r>
        <w:rPr>
          <w:rFonts w:hint="default" w:ascii="Arial" w:hAnsi="Arial" w:cs="Arial"/>
          <w:spacing w:val="1"/>
          <w:sz w:val="24"/>
          <w:szCs w:val="24"/>
        </w:rPr>
        <w:t xml:space="preserve"> </w:t>
      </w:r>
      <w:r>
        <w:rPr>
          <w:rFonts w:hint="default" w:ascii="Arial" w:hAnsi="Arial" w:cs="Arial"/>
          <w:sz w:val="24"/>
          <w:szCs w:val="24"/>
        </w:rPr>
        <w:t>garantir o perfeito atendimento as especificações exigidas no projeto e na</w:t>
      </w:r>
      <w:r>
        <w:rPr>
          <w:rFonts w:hint="default" w:ascii="Arial" w:hAnsi="Arial" w:cs="Arial"/>
          <w:spacing w:val="1"/>
          <w:sz w:val="24"/>
          <w:szCs w:val="24"/>
        </w:rPr>
        <w:t xml:space="preserve"> </w:t>
      </w:r>
      <w:r>
        <w:rPr>
          <w:rFonts w:hint="default" w:ascii="Arial" w:hAnsi="Arial" w:cs="Arial"/>
          <w:sz w:val="24"/>
          <w:szCs w:val="24"/>
        </w:rPr>
        <w:t>normalização.</w:t>
      </w:r>
    </w:p>
    <w:p>
      <w:pPr>
        <w:pStyle w:val="3"/>
        <w:tabs>
          <w:tab w:val="left" w:pos="916"/>
          <w:tab w:val="left" w:pos="2531"/>
          <w:tab w:val="left" w:pos="4156"/>
          <w:tab w:val="left" w:pos="4502"/>
          <w:tab w:val="left" w:pos="5234"/>
          <w:tab w:val="left" w:pos="5579"/>
          <w:tab w:val="left" w:pos="7231"/>
          <w:tab w:val="left" w:pos="7843"/>
          <w:tab w:val="left" w:pos="8320"/>
        </w:tabs>
        <w:spacing w:before="1" w:line="360" w:lineRule="auto"/>
        <w:ind w:right="110"/>
        <w:jc w:val="both"/>
        <w:rPr>
          <w:rFonts w:hint="default" w:ascii="Arial" w:hAnsi="Arial" w:cs="Arial"/>
          <w:i w:val="0"/>
          <w:iCs w:val="0"/>
          <w:sz w:val="24"/>
          <w:szCs w:val="24"/>
        </w:rPr>
      </w:pPr>
      <w:r>
        <w:rPr>
          <w:rFonts w:hint="default" w:ascii="Arial" w:hAnsi="Arial" w:cs="Arial"/>
          <w:sz w:val="24"/>
          <w:szCs w:val="24"/>
        </w:rPr>
        <w:t>ASSENTAMENTO</w:t>
      </w:r>
      <w:r>
        <w:rPr>
          <w:rFonts w:hint="default" w:ascii="Arial" w:hAnsi="Arial" w:cs="Arial"/>
          <w:spacing w:val="14"/>
          <w:sz w:val="24"/>
          <w:szCs w:val="24"/>
        </w:rPr>
        <w:t xml:space="preserve"> </w:t>
      </w:r>
      <w:r>
        <w:rPr>
          <w:rFonts w:hint="default" w:ascii="Arial" w:hAnsi="Arial" w:cs="Arial"/>
          <w:sz w:val="24"/>
          <w:szCs w:val="24"/>
        </w:rPr>
        <w:t>DOS</w:t>
      </w:r>
      <w:r>
        <w:rPr>
          <w:rFonts w:hint="default" w:ascii="Arial" w:hAnsi="Arial" w:cs="Arial"/>
          <w:spacing w:val="18"/>
          <w:sz w:val="24"/>
          <w:szCs w:val="24"/>
        </w:rPr>
        <w:t xml:space="preserve"> </w:t>
      </w:r>
      <w:r>
        <w:rPr>
          <w:rFonts w:hint="default" w:ascii="Arial" w:hAnsi="Arial" w:cs="Arial"/>
          <w:sz w:val="24"/>
          <w:szCs w:val="24"/>
        </w:rPr>
        <w:t>TUBOS:</w:t>
      </w:r>
      <w:r>
        <w:rPr>
          <w:rFonts w:hint="default" w:ascii="Arial" w:hAnsi="Arial" w:cs="Arial"/>
          <w:spacing w:val="15"/>
          <w:sz w:val="24"/>
          <w:szCs w:val="24"/>
        </w:rPr>
        <w:t xml:space="preserve"> </w:t>
      </w:r>
      <w:r>
        <w:rPr>
          <w:rFonts w:hint="default" w:ascii="Arial" w:hAnsi="Arial" w:cs="Arial"/>
          <w:sz w:val="24"/>
          <w:szCs w:val="24"/>
        </w:rPr>
        <w:t>Deverá</w:t>
      </w:r>
      <w:r>
        <w:rPr>
          <w:rFonts w:hint="default" w:ascii="Arial" w:hAnsi="Arial" w:cs="Arial"/>
          <w:spacing w:val="17"/>
          <w:sz w:val="24"/>
          <w:szCs w:val="24"/>
        </w:rPr>
        <w:t xml:space="preserve"> </w:t>
      </w:r>
      <w:r>
        <w:rPr>
          <w:rFonts w:hint="default" w:ascii="Arial" w:hAnsi="Arial" w:cs="Arial"/>
          <w:sz w:val="24"/>
          <w:szCs w:val="24"/>
        </w:rPr>
        <w:t>seguir</w:t>
      </w:r>
      <w:r>
        <w:rPr>
          <w:rFonts w:hint="default" w:ascii="Arial" w:hAnsi="Arial" w:cs="Arial"/>
          <w:spacing w:val="17"/>
          <w:sz w:val="24"/>
          <w:szCs w:val="24"/>
        </w:rPr>
        <w:t xml:space="preserve"> </w:t>
      </w:r>
      <w:r>
        <w:rPr>
          <w:rFonts w:hint="default" w:ascii="Arial" w:hAnsi="Arial" w:cs="Arial"/>
          <w:sz w:val="24"/>
          <w:szCs w:val="24"/>
        </w:rPr>
        <w:t>paralelamente</w:t>
      </w:r>
      <w:r>
        <w:rPr>
          <w:rFonts w:hint="default" w:ascii="Arial" w:hAnsi="Arial" w:cs="Arial"/>
          <w:spacing w:val="15"/>
          <w:sz w:val="24"/>
          <w:szCs w:val="24"/>
        </w:rPr>
        <w:t xml:space="preserve"> </w:t>
      </w:r>
      <w:r>
        <w:rPr>
          <w:rFonts w:hint="default" w:ascii="Arial" w:hAnsi="Arial" w:cs="Arial"/>
          <w:sz w:val="24"/>
          <w:szCs w:val="24"/>
        </w:rPr>
        <w:t>à</w:t>
      </w:r>
      <w:r>
        <w:rPr>
          <w:rFonts w:hint="default" w:ascii="Arial" w:hAnsi="Arial" w:cs="Arial"/>
          <w:spacing w:val="18"/>
          <w:sz w:val="24"/>
          <w:szCs w:val="24"/>
        </w:rPr>
        <w:t xml:space="preserve"> </w:t>
      </w:r>
      <w:r>
        <w:rPr>
          <w:rFonts w:hint="default" w:ascii="Arial" w:hAnsi="Arial" w:cs="Arial"/>
          <w:sz w:val="24"/>
          <w:szCs w:val="24"/>
        </w:rPr>
        <w:t>abertura</w:t>
      </w:r>
      <w:r>
        <w:rPr>
          <w:rFonts w:hint="default" w:ascii="Arial" w:hAnsi="Arial" w:cs="Arial"/>
          <w:spacing w:val="16"/>
          <w:sz w:val="24"/>
          <w:szCs w:val="24"/>
        </w:rPr>
        <w:t xml:space="preserve"> </w:t>
      </w:r>
      <w:r>
        <w:rPr>
          <w:rFonts w:hint="default" w:ascii="Arial" w:hAnsi="Arial" w:cs="Arial"/>
          <w:sz w:val="24"/>
          <w:szCs w:val="24"/>
        </w:rPr>
        <w:t>da</w:t>
      </w:r>
      <w:r>
        <w:rPr>
          <w:rFonts w:hint="default" w:ascii="Arial" w:hAnsi="Arial" w:cs="Arial"/>
          <w:spacing w:val="1"/>
          <w:sz w:val="24"/>
          <w:szCs w:val="24"/>
        </w:rPr>
        <w:t xml:space="preserve"> </w:t>
      </w:r>
      <w:r>
        <w:rPr>
          <w:rFonts w:hint="default" w:ascii="Arial" w:hAnsi="Arial" w:cs="Arial"/>
          <w:sz w:val="24"/>
          <w:szCs w:val="24"/>
        </w:rPr>
        <w:t>vala, de jusante para montante, com a bolsa voltada para montante. A descida</w:t>
      </w:r>
      <w:r>
        <w:rPr>
          <w:rFonts w:hint="default" w:ascii="Arial" w:hAnsi="Arial" w:cs="Arial"/>
          <w:spacing w:val="-64"/>
          <w:sz w:val="24"/>
          <w:szCs w:val="24"/>
        </w:rPr>
        <w:t xml:space="preserve"> </w:t>
      </w:r>
      <w:r>
        <w:rPr>
          <w:rFonts w:hint="default" w:ascii="Arial" w:hAnsi="Arial" w:cs="Arial"/>
          <w:sz w:val="24"/>
          <w:szCs w:val="24"/>
        </w:rPr>
        <w:t>dos</w:t>
      </w:r>
      <w:r>
        <w:rPr>
          <w:rFonts w:hint="default" w:ascii="Arial" w:hAnsi="Arial" w:cs="Arial"/>
          <w:spacing w:val="38"/>
          <w:sz w:val="24"/>
          <w:szCs w:val="24"/>
        </w:rPr>
        <w:t xml:space="preserve"> </w:t>
      </w:r>
      <w:r>
        <w:rPr>
          <w:rFonts w:hint="default" w:ascii="Arial" w:hAnsi="Arial" w:cs="Arial"/>
          <w:sz w:val="24"/>
          <w:szCs w:val="24"/>
        </w:rPr>
        <w:t>tubos</w:t>
      </w:r>
      <w:r>
        <w:rPr>
          <w:rFonts w:hint="default" w:ascii="Arial" w:hAnsi="Arial" w:cs="Arial"/>
          <w:spacing w:val="42"/>
          <w:sz w:val="24"/>
          <w:szCs w:val="24"/>
        </w:rPr>
        <w:t xml:space="preserve"> </w:t>
      </w:r>
      <w:r>
        <w:rPr>
          <w:rFonts w:hint="default" w:ascii="Arial" w:hAnsi="Arial" w:cs="Arial"/>
          <w:sz w:val="24"/>
          <w:szCs w:val="24"/>
        </w:rPr>
        <w:t>na</w:t>
      </w:r>
      <w:r>
        <w:rPr>
          <w:rFonts w:hint="default" w:ascii="Arial" w:hAnsi="Arial" w:cs="Arial"/>
          <w:spacing w:val="39"/>
          <w:sz w:val="24"/>
          <w:szCs w:val="24"/>
        </w:rPr>
        <w:t xml:space="preserve"> </w:t>
      </w:r>
      <w:r>
        <w:rPr>
          <w:rFonts w:hint="default" w:ascii="Arial" w:hAnsi="Arial" w:cs="Arial"/>
          <w:sz w:val="24"/>
          <w:szCs w:val="24"/>
        </w:rPr>
        <w:t>vala</w:t>
      </w:r>
      <w:r>
        <w:rPr>
          <w:rFonts w:hint="default" w:ascii="Arial" w:hAnsi="Arial" w:cs="Arial"/>
          <w:spacing w:val="45"/>
          <w:sz w:val="24"/>
          <w:szCs w:val="24"/>
        </w:rPr>
        <w:t xml:space="preserve"> </w:t>
      </w:r>
      <w:r>
        <w:rPr>
          <w:rFonts w:hint="default" w:ascii="Arial" w:hAnsi="Arial" w:cs="Arial"/>
          <w:sz w:val="24"/>
          <w:szCs w:val="24"/>
        </w:rPr>
        <w:t>deve</w:t>
      </w:r>
      <w:r>
        <w:rPr>
          <w:rFonts w:hint="default" w:ascii="Arial" w:hAnsi="Arial" w:cs="Arial"/>
          <w:spacing w:val="41"/>
          <w:sz w:val="24"/>
          <w:szCs w:val="24"/>
        </w:rPr>
        <w:t xml:space="preserve"> </w:t>
      </w:r>
      <w:r>
        <w:rPr>
          <w:rFonts w:hint="default" w:ascii="Arial" w:hAnsi="Arial" w:cs="Arial"/>
          <w:sz w:val="24"/>
          <w:szCs w:val="24"/>
        </w:rPr>
        <w:t>ser</w:t>
      </w:r>
      <w:r>
        <w:rPr>
          <w:rFonts w:hint="default" w:ascii="Arial" w:hAnsi="Arial" w:cs="Arial"/>
          <w:spacing w:val="41"/>
          <w:sz w:val="24"/>
          <w:szCs w:val="24"/>
        </w:rPr>
        <w:t xml:space="preserve"> </w:t>
      </w:r>
      <w:r>
        <w:rPr>
          <w:rFonts w:hint="default" w:ascii="Arial" w:hAnsi="Arial" w:cs="Arial"/>
          <w:sz w:val="24"/>
          <w:szCs w:val="24"/>
        </w:rPr>
        <w:t>feita</w:t>
      </w:r>
      <w:r>
        <w:rPr>
          <w:rFonts w:hint="default" w:ascii="Arial" w:hAnsi="Arial" w:cs="Arial"/>
          <w:spacing w:val="40"/>
          <w:sz w:val="24"/>
          <w:szCs w:val="24"/>
        </w:rPr>
        <w:t xml:space="preserve"> </w:t>
      </w:r>
      <w:r>
        <w:rPr>
          <w:rFonts w:hint="default" w:ascii="Arial" w:hAnsi="Arial" w:cs="Arial"/>
          <w:sz w:val="24"/>
          <w:szCs w:val="24"/>
        </w:rPr>
        <w:t>cuidadosamente,</w:t>
      </w:r>
      <w:r>
        <w:rPr>
          <w:rFonts w:hint="default" w:ascii="Arial" w:hAnsi="Arial" w:cs="Arial"/>
          <w:spacing w:val="41"/>
          <w:sz w:val="24"/>
          <w:szCs w:val="24"/>
        </w:rPr>
        <w:t xml:space="preserve"> </w:t>
      </w:r>
      <w:r>
        <w:rPr>
          <w:rFonts w:hint="default" w:ascii="Arial" w:hAnsi="Arial" w:cs="Arial"/>
          <w:sz w:val="24"/>
          <w:szCs w:val="24"/>
        </w:rPr>
        <w:t>manualmente</w:t>
      </w:r>
      <w:r>
        <w:rPr>
          <w:rFonts w:hint="default" w:ascii="Arial" w:hAnsi="Arial" w:cs="Arial"/>
          <w:spacing w:val="40"/>
          <w:sz w:val="24"/>
          <w:szCs w:val="24"/>
        </w:rPr>
        <w:t xml:space="preserve"> </w:t>
      </w:r>
      <w:r>
        <w:rPr>
          <w:rFonts w:hint="default" w:ascii="Arial" w:hAnsi="Arial" w:cs="Arial"/>
          <w:sz w:val="24"/>
          <w:szCs w:val="24"/>
        </w:rPr>
        <w:t>ou</w:t>
      </w:r>
      <w:r>
        <w:rPr>
          <w:rFonts w:hint="default" w:ascii="Arial" w:hAnsi="Arial" w:cs="Arial"/>
          <w:spacing w:val="40"/>
          <w:sz w:val="24"/>
          <w:szCs w:val="24"/>
        </w:rPr>
        <w:t xml:space="preserve"> </w:t>
      </w:r>
      <w:r>
        <w:rPr>
          <w:rFonts w:hint="default" w:ascii="Arial" w:hAnsi="Arial" w:cs="Arial"/>
          <w:sz w:val="24"/>
          <w:szCs w:val="24"/>
        </w:rPr>
        <w:t>com</w:t>
      </w:r>
      <w:r>
        <w:rPr>
          <w:rFonts w:hint="default" w:ascii="Arial" w:hAnsi="Arial" w:cs="Arial"/>
          <w:spacing w:val="40"/>
          <w:sz w:val="24"/>
          <w:szCs w:val="24"/>
        </w:rPr>
        <w:t xml:space="preserve"> </w:t>
      </w:r>
      <w:r>
        <w:rPr>
          <w:rFonts w:hint="default" w:ascii="Arial" w:hAnsi="Arial" w:cs="Arial"/>
          <w:sz w:val="24"/>
          <w:szCs w:val="24"/>
        </w:rPr>
        <w:t>o</w:t>
      </w:r>
      <w:r>
        <w:rPr>
          <w:rFonts w:hint="default" w:ascii="Arial" w:hAnsi="Arial" w:cs="Arial"/>
          <w:spacing w:val="1"/>
          <w:sz w:val="24"/>
          <w:szCs w:val="24"/>
        </w:rPr>
        <w:t xml:space="preserve"> </w:t>
      </w:r>
      <w:r>
        <w:rPr>
          <w:rFonts w:hint="default" w:ascii="Arial" w:hAnsi="Arial" w:cs="Arial"/>
          <w:sz w:val="24"/>
          <w:szCs w:val="24"/>
        </w:rPr>
        <w:t>auxílio</w:t>
      </w:r>
      <w:r>
        <w:rPr>
          <w:rFonts w:hint="default" w:ascii="Arial" w:hAnsi="Arial" w:cs="Arial"/>
          <w:spacing w:val="1"/>
          <w:sz w:val="24"/>
          <w:szCs w:val="24"/>
        </w:rPr>
        <w:t xml:space="preserve"> </w:t>
      </w:r>
      <w:r>
        <w:rPr>
          <w:rFonts w:hint="default" w:ascii="Arial" w:hAnsi="Arial" w:cs="Arial"/>
          <w:sz w:val="24"/>
          <w:szCs w:val="24"/>
        </w:rPr>
        <w:t>de</w:t>
      </w:r>
      <w:r>
        <w:rPr>
          <w:rFonts w:hint="default" w:ascii="Arial" w:hAnsi="Arial" w:cs="Arial"/>
          <w:spacing w:val="1"/>
          <w:sz w:val="24"/>
          <w:szCs w:val="24"/>
        </w:rPr>
        <w:t xml:space="preserve"> </w:t>
      </w:r>
      <w:r>
        <w:rPr>
          <w:rFonts w:hint="default" w:ascii="Arial" w:hAnsi="Arial" w:cs="Arial"/>
          <w:sz w:val="24"/>
          <w:szCs w:val="24"/>
        </w:rPr>
        <w:t>equipamentos</w:t>
      </w:r>
      <w:r>
        <w:rPr>
          <w:rFonts w:hint="default" w:ascii="Arial" w:hAnsi="Arial" w:cs="Arial"/>
          <w:spacing w:val="1"/>
          <w:sz w:val="24"/>
          <w:szCs w:val="24"/>
        </w:rPr>
        <w:t xml:space="preserve"> </w:t>
      </w:r>
      <w:r>
        <w:rPr>
          <w:rFonts w:hint="default" w:ascii="Arial" w:hAnsi="Arial" w:cs="Arial"/>
          <w:sz w:val="24"/>
          <w:szCs w:val="24"/>
        </w:rPr>
        <w:t>mecânicos</w:t>
      </w:r>
      <w:r>
        <w:rPr>
          <w:rFonts w:hint="default" w:ascii="Arial" w:hAnsi="Arial" w:cs="Arial"/>
          <w:spacing w:val="1"/>
          <w:sz w:val="24"/>
          <w:szCs w:val="24"/>
        </w:rPr>
        <w:t xml:space="preserve"> </w:t>
      </w:r>
      <w:r>
        <w:rPr>
          <w:rFonts w:hint="default" w:ascii="Arial" w:hAnsi="Arial" w:cs="Arial"/>
          <w:sz w:val="24"/>
          <w:szCs w:val="24"/>
        </w:rPr>
        <w:t>(equipamentos</w:t>
      </w:r>
      <w:r>
        <w:rPr>
          <w:rFonts w:hint="default" w:ascii="Arial" w:hAnsi="Arial" w:cs="Arial"/>
          <w:spacing w:val="1"/>
          <w:sz w:val="24"/>
          <w:szCs w:val="24"/>
        </w:rPr>
        <w:t xml:space="preserve"> </w:t>
      </w:r>
      <w:r>
        <w:rPr>
          <w:rFonts w:hint="default" w:ascii="Arial" w:hAnsi="Arial" w:cs="Arial"/>
          <w:sz w:val="24"/>
          <w:szCs w:val="24"/>
        </w:rPr>
        <w:t>mecânicos).</w:t>
      </w:r>
      <w:r>
        <w:rPr>
          <w:rFonts w:hint="default" w:ascii="Arial" w:hAnsi="Arial" w:cs="Arial"/>
          <w:spacing w:val="1"/>
          <w:sz w:val="24"/>
          <w:szCs w:val="24"/>
        </w:rPr>
        <w:t xml:space="preserve"> </w:t>
      </w:r>
      <w:r>
        <w:rPr>
          <w:rFonts w:hint="default" w:ascii="Arial" w:hAnsi="Arial" w:cs="Arial"/>
          <w:sz w:val="24"/>
          <w:szCs w:val="24"/>
        </w:rPr>
        <w:t>Os</w:t>
      </w:r>
      <w:r>
        <w:rPr>
          <w:rFonts w:hint="default" w:ascii="Arial" w:hAnsi="Arial" w:cs="Arial"/>
          <w:spacing w:val="1"/>
          <w:sz w:val="24"/>
          <w:szCs w:val="24"/>
        </w:rPr>
        <w:t xml:space="preserve"> </w:t>
      </w:r>
      <w:r>
        <w:rPr>
          <w:rFonts w:hint="default" w:ascii="Arial" w:hAnsi="Arial" w:cs="Arial"/>
          <w:sz w:val="24"/>
          <w:szCs w:val="24"/>
        </w:rPr>
        <w:t>tubos</w:t>
      </w:r>
      <w:r>
        <w:rPr>
          <w:rFonts w:hint="default" w:ascii="Arial" w:hAnsi="Arial" w:cs="Arial"/>
          <w:spacing w:val="1"/>
          <w:sz w:val="24"/>
          <w:szCs w:val="24"/>
        </w:rPr>
        <w:t xml:space="preserve"> </w:t>
      </w:r>
      <w:r>
        <w:rPr>
          <w:rFonts w:hint="default" w:ascii="Arial" w:hAnsi="Arial" w:cs="Arial"/>
          <w:sz w:val="24"/>
          <w:szCs w:val="24"/>
        </w:rPr>
        <w:t>devem</w:t>
      </w:r>
      <w:r>
        <w:rPr>
          <w:rFonts w:hint="default" w:ascii="Arial" w:hAnsi="Arial" w:cs="Arial"/>
          <w:spacing w:val="16"/>
          <w:sz w:val="24"/>
          <w:szCs w:val="24"/>
        </w:rPr>
        <w:t xml:space="preserve"> </w:t>
      </w:r>
      <w:r>
        <w:rPr>
          <w:rFonts w:hint="default" w:ascii="Arial" w:hAnsi="Arial" w:cs="Arial"/>
          <w:sz w:val="24"/>
          <w:szCs w:val="24"/>
        </w:rPr>
        <w:t>estar</w:t>
      </w:r>
      <w:r>
        <w:rPr>
          <w:rFonts w:hint="default" w:ascii="Arial" w:hAnsi="Arial" w:cs="Arial"/>
          <w:spacing w:val="17"/>
          <w:sz w:val="24"/>
          <w:szCs w:val="24"/>
        </w:rPr>
        <w:t xml:space="preserve"> </w:t>
      </w:r>
      <w:r>
        <w:rPr>
          <w:rFonts w:hint="default" w:ascii="Arial" w:hAnsi="Arial" w:cs="Arial"/>
          <w:sz w:val="24"/>
          <w:szCs w:val="24"/>
        </w:rPr>
        <w:t>limpos</w:t>
      </w:r>
      <w:r>
        <w:rPr>
          <w:rFonts w:hint="default" w:ascii="Arial" w:hAnsi="Arial" w:cs="Arial"/>
          <w:spacing w:val="17"/>
          <w:sz w:val="24"/>
          <w:szCs w:val="24"/>
        </w:rPr>
        <w:t xml:space="preserve"> </w:t>
      </w:r>
      <w:r>
        <w:rPr>
          <w:rFonts w:hint="default" w:ascii="Arial" w:hAnsi="Arial" w:cs="Arial"/>
          <w:sz w:val="24"/>
          <w:szCs w:val="24"/>
        </w:rPr>
        <w:t>internamente</w:t>
      </w:r>
      <w:r>
        <w:rPr>
          <w:rFonts w:hint="default" w:ascii="Arial" w:hAnsi="Arial" w:cs="Arial"/>
          <w:spacing w:val="16"/>
          <w:sz w:val="24"/>
          <w:szCs w:val="24"/>
        </w:rPr>
        <w:t xml:space="preserve"> </w:t>
      </w:r>
      <w:r>
        <w:rPr>
          <w:rFonts w:hint="default" w:ascii="Arial" w:hAnsi="Arial" w:cs="Arial"/>
          <w:sz w:val="24"/>
          <w:szCs w:val="24"/>
        </w:rPr>
        <w:t>e</w:t>
      </w:r>
      <w:r>
        <w:rPr>
          <w:rFonts w:hint="default" w:ascii="Arial" w:hAnsi="Arial" w:cs="Arial"/>
          <w:spacing w:val="18"/>
          <w:sz w:val="24"/>
          <w:szCs w:val="24"/>
        </w:rPr>
        <w:t xml:space="preserve"> </w:t>
      </w:r>
      <w:r>
        <w:rPr>
          <w:rFonts w:hint="default" w:ascii="Arial" w:hAnsi="Arial" w:cs="Arial"/>
          <w:sz w:val="24"/>
          <w:szCs w:val="24"/>
        </w:rPr>
        <w:t>sem</w:t>
      </w:r>
      <w:r>
        <w:rPr>
          <w:rFonts w:hint="default" w:ascii="Arial" w:hAnsi="Arial" w:cs="Arial"/>
          <w:spacing w:val="17"/>
          <w:sz w:val="24"/>
          <w:szCs w:val="24"/>
        </w:rPr>
        <w:t xml:space="preserve"> </w:t>
      </w:r>
      <w:r>
        <w:rPr>
          <w:rFonts w:hint="default" w:ascii="Arial" w:hAnsi="Arial" w:cs="Arial"/>
          <w:sz w:val="24"/>
          <w:szCs w:val="24"/>
        </w:rPr>
        <w:t>defeitos.</w:t>
      </w:r>
      <w:r>
        <w:rPr>
          <w:rFonts w:hint="default" w:ascii="Arial" w:hAnsi="Arial" w:cs="Arial"/>
          <w:spacing w:val="15"/>
          <w:sz w:val="24"/>
          <w:szCs w:val="24"/>
        </w:rPr>
        <w:t xml:space="preserve"> </w:t>
      </w:r>
      <w:r>
        <w:rPr>
          <w:rFonts w:hint="default" w:ascii="Arial" w:hAnsi="Arial" w:cs="Arial"/>
          <w:sz w:val="24"/>
          <w:szCs w:val="24"/>
        </w:rPr>
        <w:t>Cuidado</w:t>
      </w:r>
      <w:r>
        <w:rPr>
          <w:rFonts w:hint="default" w:ascii="Arial" w:hAnsi="Arial" w:cs="Arial"/>
          <w:spacing w:val="18"/>
          <w:sz w:val="24"/>
          <w:szCs w:val="24"/>
        </w:rPr>
        <w:t xml:space="preserve"> </w:t>
      </w:r>
      <w:r>
        <w:rPr>
          <w:rFonts w:hint="default" w:ascii="Arial" w:hAnsi="Arial" w:cs="Arial"/>
          <w:sz w:val="24"/>
          <w:szCs w:val="24"/>
        </w:rPr>
        <w:t>especial</w:t>
      </w:r>
      <w:r>
        <w:rPr>
          <w:rFonts w:hint="default" w:ascii="Arial" w:hAnsi="Arial" w:cs="Arial"/>
          <w:spacing w:val="17"/>
          <w:sz w:val="24"/>
          <w:szCs w:val="24"/>
        </w:rPr>
        <w:t xml:space="preserve"> </w:t>
      </w:r>
      <w:r>
        <w:rPr>
          <w:rFonts w:hint="default" w:ascii="Arial" w:hAnsi="Arial" w:cs="Arial"/>
          <w:sz w:val="24"/>
          <w:szCs w:val="24"/>
        </w:rPr>
        <w:t>deve</w:t>
      </w:r>
      <w:r>
        <w:rPr>
          <w:rFonts w:hint="default" w:ascii="Arial" w:hAnsi="Arial" w:cs="Arial"/>
          <w:spacing w:val="20"/>
          <w:sz w:val="24"/>
          <w:szCs w:val="24"/>
        </w:rPr>
        <w:t xml:space="preserve"> </w:t>
      </w:r>
      <w:r>
        <w:rPr>
          <w:rFonts w:hint="default" w:ascii="Arial" w:hAnsi="Arial" w:cs="Arial"/>
          <w:sz w:val="24"/>
          <w:szCs w:val="24"/>
        </w:rPr>
        <w:t>ser</w:t>
      </w:r>
      <w:r>
        <w:rPr>
          <w:rFonts w:hint="default" w:ascii="Arial" w:hAnsi="Arial" w:cs="Arial"/>
          <w:spacing w:val="1"/>
          <w:sz w:val="24"/>
          <w:szCs w:val="24"/>
        </w:rPr>
        <w:t xml:space="preserve"> </w:t>
      </w:r>
      <w:r>
        <w:rPr>
          <w:rFonts w:hint="default" w:ascii="Arial" w:hAnsi="Arial" w:cs="Arial"/>
          <w:sz w:val="24"/>
          <w:szCs w:val="24"/>
        </w:rPr>
        <w:t>tomado</w:t>
      </w:r>
      <w:r>
        <w:rPr>
          <w:rFonts w:hint="default" w:ascii="Arial" w:hAnsi="Arial" w:cs="Arial"/>
          <w:spacing w:val="30"/>
          <w:sz w:val="24"/>
          <w:szCs w:val="24"/>
        </w:rPr>
        <w:t xml:space="preserve"> </w:t>
      </w:r>
      <w:r>
        <w:rPr>
          <w:rFonts w:hint="default" w:ascii="Arial" w:hAnsi="Arial" w:cs="Arial"/>
          <w:sz w:val="24"/>
          <w:szCs w:val="24"/>
        </w:rPr>
        <w:t>principalmente</w:t>
      </w:r>
      <w:r>
        <w:rPr>
          <w:rFonts w:hint="default" w:ascii="Arial" w:hAnsi="Arial" w:cs="Arial"/>
          <w:spacing w:val="32"/>
          <w:sz w:val="24"/>
          <w:szCs w:val="24"/>
        </w:rPr>
        <w:t xml:space="preserve"> </w:t>
      </w:r>
      <w:r>
        <w:rPr>
          <w:rFonts w:hint="default" w:ascii="Arial" w:hAnsi="Arial" w:cs="Arial"/>
          <w:sz w:val="24"/>
          <w:szCs w:val="24"/>
        </w:rPr>
        <w:t>com</w:t>
      </w:r>
      <w:r>
        <w:rPr>
          <w:rFonts w:hint="default" w:ascii="Arial" w:hAnsi="Arial" w:cs="Arial"/>
          <w:spacing w:val="34"/>
          <w:sz w:val="24"/>
          <w:szCs w:val="24"/>
        </w:rPr>
        <w:t xml:space="preserve"> </w:t>
      </w:r>
      <w:r>
        <w:rPr>
          <w:rFonts w:hint="default" w:ascii="Arial" w:hAnsi="Arial" w:cs="Arial"/>
          <w:sz w:val="24"/>
          <w:szCs w:val="24"/>
        </w:rPr>
        <w:t>as</w:t>
      </w:r>
      <w:r>
        <w:rPr>
          <w:rFonts w:hint="default" w:ascii="Arial" w:hAnsi="Arial" w:cs="Arial"/>
          <w:spacing w:val="29"/>
          <w:sz w:val="24"/>
          <w:szCs w:val="24"/>
        </w:rPr>
        <w:t xml:space="preserve"> </w:t>
      </w:r>
      <w:r>
        <w:rPr>
          <w:rFonts w:hint="default" w:ascii="Arial" w:hAnsi="Arial" w:cs="Arial"/>
          <w:sz w:val="24"/>
          <w:szCs w:val="24"/>
        </w:rPr>
        <w:t>bolsas</w:t>
      </w:r>
      <w:r>
        <w:rPr>
          <w:rFonts w:hint="default" w:ascii="Arial" w:hAnsi="Arial" w:cs="Arial"/>
          <w:spacing w:val="32"/>
          <w:sz w:val="24"/>
          <w:szCs w:val="24"/>
        </w:rPr>
        <w:t xml:space="preserve"> </w:t>
      </w:r>
      <w:r>
        <w:rPr>
          <w:rFonts w:hint="default" w:ascii="Arial" w:hAnsi="Arial" w:cs="Arial"/>
          <w:sz w:val="24"/>
          <w:szCs w:val="24"/>
        </w:rPr>
        <w:t>e</w:t>
      </w:r>
      <w:r>
        <w:rPr>
          <w:rFonts w:hint="default" w:ascii="Arial" w:hAnsi="Arial" w:cs="Arial"/>
          <w:spacing w:val="32"/>
          <w:sz w:val="24"/>
          <w:szCs w:val="24"/>
        </w:rPr>
        <w:t xml:space="preserve"> </w:t>
      </w:r>
      <w:r>
        <w:rPr>
          <w:rFonts w:hint="default" w:ascii="Arial" w:hAnsi="Arial" w:cs="Arial"/>
          <w:sz w:val="24"/>
          <w:szCs w:val="24"/>
        </w:rPr>
        <w:t>pontas</w:t>
      </w:r>
      <w:r>
        <w:rPr>
          <w:rFonts w:hint="default" w:ascii="Arial" w:hAnsi="Arial" w:cs="Arial"/>
          <w:spacing w:val="32"/>
          <w:sz w:val="24"/>
          <w:szCs w:val="24"/>
        </w:rPr>
        <w:t xml:space="preserve"> </w:t>
      </w:r>
      <w:r>
        <w:rPr>
          <w:rFonts w:hint="default" w:ascii="Arial" w:hAnsi="Arial" w:cs="Arial"/>
          <w:sz w:val="24"/>
          <w:szCs w:val="24"/>
        </w:rPr>
        <w:t>dos</w:t>
      </w:r>
      <w:r>
        <w:rPr>
          <w:rFonts w:hint="default" w:ascii="Arial" w:hAnsi="Arial" w:cs="Arial"/>
          <w:spacing w:val="29"/>
          <w:sz w:val="24"/>
          <w:szCs w:val="24"/>
        </w:rPr>
        <w:t xml:space="preserve"> </w:t>
      </w:r>
      <w:r>
        <w:rPr>
          <w:rFonts w:hint="default" w:ascii="Arial" w:hAnsi="Arial" w:cs="Arial"/>
          <w:sz w:val="24"/>
          <w:szCs w:val="24"/>
        </w:rPr>
        <w:t>tubos,</w:t>
      </w:r>
      <w:r>
        <w:rPr>
          <w:rFonts w:hint="default" w:ascii="Arial" w:hAnsi="Arial" w:cs="Arial"/>
          <w:spacing w:val="33"/>
          <w:sz w:val="24"/>
          <w:szCs w:val="24"/>
        </w:rPr>
        <w:t xml:space="preserve"> </w:t>
      </w:r>
      <w:r>
        <w:rPr>
          <w:rFonts w:hint="default" w:ascii="Arial" w:hAnsi="Arial" w:cs="Arial"/>
          <w:sz w:val="24"/>
          <w:szCs w:val="24"/>
        </w:rPr>
        <w:t>contra</w:t>
      </w:r>
      <w:r>
        <w:rPr>
          <w:rFonts w:hint="default" w:ascii="Arial" w:hAnsi="Arial" w:cs="Arial"/>
          <w:spacing w:val="30"/>
          <w:sz w:val="24"/>
          <w:szCs w:val="24"/>
        </w:rPr>
        <w:t xml:space="preserve"> </w:t>
      </w:r>
      <w:r>
        <w:rPr>
          <w:rFonts w:hint="default" w:ascii="Arial" w:hAnsi="Arial" w:cs="Arial"/>
          <w:sz w:val="24"/>
          <w:szCs w:val="24"/>
        </w:rPr>
        <w:t>possíveis</w:t>
      </w:r>
      <w:r>
        <w:rPr>
          <w:rFonts w:hint="default" w:ascii="Arial" w:hAnsi="Arial" w:cs="Arial"/>
          <w:spacing w:val="1"/>
          <w:sz w:val="24"/>
          <w:szCs w:val="24"/>
        </w:rPr>
        <w:t xml:space="preserve"> </w:t>
      </w:r>
      <w:r>
        <w:rPr>
          <w:rFonts w:hint="default" w:ascii="Arial" w:hAnsi="Arial" w:cs="Arial"/>
          <w:sz w:val="24"/>
          <w:szCs w:val="24"/>
        </w:rPr>
        <w:t>danos</w:t>
      </w:r>
      <w:r>
        <w:rPr>
          <w:rFonts w:hint="default" w:ascii="Arial" w:hAnsi="Arial" w:cs="Arial"/>
          <w:spacing w:val="8"/>
          <w:sz w:val="24"/>
          <w:szCs w:val="24"/>
        </w:rPr>
        <w:t xml:space="preserve"> </w:t>
      </w:r>
      <w:r>
        <w:rPr>
          <w:rFonts w:hint="default" w:ascii="Arial" w:hAnsi="Arial" w:cs="Arial"/>
          <w:sz w:val="24"/>
          <w:szCs w:val="24"/>
        </w:rPr>
        <w:t>na</w:t>
      </w:r>
      <w:r>
        <w:rPr>
          <w:rFonts w:hint="default" w:ascii="Arial" w:hAnsi="Arial" w:cs="Arial"/>
          <w:spacing w:val="6"/>
          <w:sz w:val="24"/>
          <w:szCs w:val="24"/>
        </w:rPr>
        <w:t xml:space="preserve"> </w:t>
      </w:r>
      <w:r>
        <w:rPr>
          <w:rFonts w:hint="default" w:ascii="Arial" w:hAnsi="Arial" w:cs="Arial"/>
          <w:sz w:val="24"/>
          <w:szCs w:val="24"/>
        </w:rPr>
        <w:t>utilização</w:t>
      </w:r>
      <w:r>
        <w:rPr>
          <w:rFonts w:hint="default" w:ascii="Arial" w:hAnsi="Arial" w:cs="Arial"/>
          <w:spacing w:val="7"/>
          <w:sz w:val="24"/>
          <w:szCs w:val="24"/>
        </w:rPr>
        <w:t xml:space="preserve"> </w:t>
      </w:r>
      <w:r>
        <w:rPr>
          <w:rFonts w:hint="default" w:ascii="Arial" w:hAnsi="Arial" w:cs="Arial"/>
          <w:sz w:val="24"/>
          <w:szCs w:val="24"/>
        </w:rPr>
        <w:t>de</w:t>
      </w:r>
      <w:r>
        <w:rPr>
          <w:rFonts w:hint="default" w:ascii="Arial" w:hAnsi="Arial" w:cs="Arial"/>
          <w:spacing w:val="9"/>
          <w:sz w:val="24"/>
          <w:szCs w:val="24"/>
        </w:rPr>
        <w:t xml:space="preserve"> </w:t>
      </w:r>
      <w:r>
        <w:rPr>
          <w:rFonts w:hint="default" w:ascii="Arial" w:hAnsi="Arial" w:cs="Arial"/>
          <w:sz w:val="24"/>
          <w:szCs w:val="24"/>
        </w:rPr>
        <w:t>cabos</w:t>
      </w:r>
      <w:r>
        <w:rPr>
          <w:rFonts w:hint="default" w:ascii="Arial" w:hAnsi="Arial" w:cs="Arial"/>
          <w:spacing w:val="8"/>
          <w:sz w:val="24"/>
          <w:szCs w:val="24"/>
        </w:rPr>
        <w:t xml:space="preserve"> </w:t>
      </w:r>
      <w:r>
        <w:rPr>
          <w:rFonts w:hint="default" w:ascii="Arial" w:hAnsi="Arial" w:cs="Arial"/>
          <w:sz w:val="24"/>
          <w:szCs w:val="24"/>
        </w:rPr>
        <w:t>e/ou</w:t>
      </w:r>
      <w:r>
        <w:rPr>
          <w:rFonts w:hint="default" w:ascii="Arial" w:hAnsi="Arial" w:cs="Arial"/>
          <w:spacing w:val="7"/>
          <w:sz w:val="24"/>
          <w:szCs w:val="24"/>
        </w:rPr>
        <w:t xml:space="preserve"> </w:t>
      </w:r>
      <w:r>
        <w:rPr>
          <w:rFonts w:hint="default" w:ascii="Arial" w:hAnsi="Arial" w:cs="Arial"/>
          <w:sz w:val="24"/>
          <w:szCs w:val="24"/>
        </w:rPr>
        <w:t>tesouras.</w:t>
      </w:r>
      <w:r>
        <w:rPr>
          <w:rFonts w:hint="default" w:ascii="Arial" w:hAnsi="Arial" w:cs="Arial"/>
          <w:spacing w:val="8"/>
          <w:sz w:val="24"/>
          <w:szCs w:val="24"/>
        </w:rPr>
        <w:t xml:space="preserve"> </w:t>
      </w:r>
      <w:r>
        <w:rPr>
          <w:rFonts w:hint="default" w:ascii="Arial" w:hAnsi="Arial" w:cs="Arial"/>
          <w:sz w:val="24"/>
          <w:szCs w:val="24"/>
        </w:rPr>
        <w:t>No</w:t>
      </w:r>
      <w:r>
        <w:rPr>
          <w:rFonts w:hint="default" w:ascii="Arial" w:hAnsi="Arial" w:cs="Arial"/>
          <w:spacing w:val="11"/>
          <w:sz w:val="24"/>
          <w:szCs w:val="24"/>
        </w:rPr>
        <w:t xml:space="preserve"> </w:t>
      </w:r>
      <w:r>
        <w:rPr>
          <w:rFonts w:hint="default" w:ascii="Arial" w:hAnsi="Arial" w:cs="Arial"/>
          <w:sz w:val="24"/>
          <w:szCs w:val="24"/>
        </w:rPr>
        <w:t>momento</w:t>
      </w:r>
      <w:r>
        <w:rPr>
          <w:rFonts w:hint="default" w:ascii="Arial" w:hAnsi="Arial" w:cs="Arial"/>
          <w:spacing w:val="9"/>
          <w:sz w:val="24"/>
          <w:szCs w:val="24"/>
        </w:rPr>
        <w:t xml:space="preserve"> </w:t>
      </w:r>
      <w:r>
        <w:rPr>
          <w:rFonts w:hint="default" w:ascii="Arial" w:hAnsi="Arial" w:cs="Arial"/>
          <w:sz w:val="24"/>
          <w:szCs w:val="24"/>
        </w:rPr>
        <w:t>do</w:t>
      </w:r>
      <w:r>
        <w:rPr>
          <w:rFonts w:hint="default" w:ascii="Arial" w:hAnsi="Arial" w:cs="Arial"/>
          <w:spacing w:val="7"/>
          <w:sz w:val="24"/>
          <w:szCs w:val="24"/>
        </w:rPr>
        <w:t xml:space="preserve"> </w:t>
      </w:r>
      <w:r>
        <w:rPr>
          <w:rFonts w:hint="default" w:ascii="Arial" w:hAnsi="Arial" w:cs="Arial"/>
          <w:sz w:val="24"/>
          <w:szCs w:val="24"/>
        </w:rPr>
        <w:t>acoplamento</w:t>
      </w:r>
      <w:r>
        <w:rPr>
          <w:rFonts w:hint="default" w:ascii="Arial" w:hAnsi="Arial" w:cs="Arial"/>
          <w:spacing w:val="9"/>
          <w:sz w:val="24"/>
          <w:szCs w:val="24"/>
        </w:rPr>
        <w:t xml:space="preserve"> </w:t>
      </w:r>
      <w:r>
        <w:rPr>
          <w:rFonts w:hint="default" w:ascii="Arial" w:hAnsi="Arial" w:cs="Arial"/>
          <w:sz w:val="24"/>
          <w:szCs w:val="24"/>
        </w:rPr>
        <w:t>os</w:t>
      </w:r>
      <w:r>
        <w:rPr>
          <w:rFonts w:hint="default" w:ascii="Arial" w:hAnsi="Arial" w:cs="Arial"/>
          <w:spacing w:val="1"/>
          <w:sz w:val="24"/>
          <w:szCs w:val="24"/>
        </w:rPr>
        <w:t xml:space="preserve"> </w:t>
      </w:r>
      <w:r>
        <w:rPr>
          <w:rFonts w:hint="default" w:ascii="Arial" w:hAnsi="Arial" w:cs="Arial"/>
          <w:sz w:val="24"/>
          <w:szCs w:val="24"/>
        </w:rPr>
        <w:t>tubos</w:t>
      </w:r>
      <w:r>
        <w:rPr>
          <w:rFonts w:hint="default" w:ascii="Arial" w:hAnsi="Arial" w:cs="Arial"/>
          <w:spacing w:val="3"/>
          <w:sz w:val="24"/>
          <w:szCs w:val="24"/>
        </w:rPr>
        <w:t xml:space="preserve"> </w:t>
      </w:r>
      <w:r>
        <w:rPr>
          <w:rFonts w:hint="default" w:ascii="Arial" w:hAnsi="Arial" w:cs="Arial"/>
          <w:sz w:val="24"/>
          <w:szCs w:val="24"/>
        </w:rPr>
        <w:t>devem</w:t>
      </w:r>
      <w:r>
        <w:rPr>
          <w:rFonts w:hint="default" w:ascii="Arial" w:hAnsi="Arial" w:cs="Arial"/>
          <w:spacing w:val="6"/>
          <w:sz w:val="24"/>
          <w:szCs w:val="24"/>
        </w:rPr>
        <w:t xml:space="preserve"> </w:t>
      </w:r>
      <w:r>
        <w:rPr>
          <w:rFonts w:hint="default" w:ascii="Arial" w:hAnsi="Arial" w:cs="Arial"/>
          <w:sz w:val="24"/>
          <w:szCs w:val="24"/>
        </w:rPr>
        <w:t>ser</w:t>
      </w:r>
      <w:r>
        <w:rPr>
          <w:rFonts w:hint="default" w:ascii="Arial" w:hAnsi="Arial" w:cs="Arial"/>
          <w:spacing w:val="3"/>
          <w:sz w:val="24"/>
          <w:szCs w:val="24"/>
        </w:rPr>
        <w:t xml:space="preserve"> </w:t>
      </w:r>
      <w:r>
        <w:rPr>
          <w:rFonts w:hint="default" w:ascii="Arial" w:hAnsi="Arial" w:cs="Arial"/>
          <w:sz w:val="24"/>
          <w:szCs w:val="24"/>
        </w:rPr>
        <w:t>suspensos</w:t>
      </w:r>
      <w:r>
        <w:rPr>
          <w:rFonts w:hint="default" w:ascii="Arial" w:hAnsi="Arial" w:cs="Arial"/>
          <w:spacing w:val="4"/>
          <w:sz w:val="24"/>
          <w:szCs w:val="24"/>
        </w:rPr>
        <w:t xml:space="preserve"> </w:t>
      </w:r>
      <w:r>
        <w:rPr>
          <w:rFonts w:hint="default" w:ascii="Arial" w:hAnsi="Arial" w:cs="Arial"/>
          <w:sz w:val="24"/>
          <w:szCs w:val="24"/>
        </w:rPr>
        <w:t>por</w:t>
      </w:r>
      <w:r>
        <w:rPr>
          <w:rFonts w:hint="default" w:ascii="Arial" w:hAnsi="Arial" w:cs="Arial"/>
          <w:spacing w:val="6"/>
          <w:sz w:val="24"/>
          <w:szCs w:val="24"/>
        </w:rPr>
        <w:t xml:space="preserve"> </w:t>
      </w:r>
      <w:r>
        <w:rPr>
          <w:rFonts w:hint="default" w:ascii="Arial" w:hAnsi="Arial" w:cs="Arial"/>
          <w:sz w:val="24"/>
          <w:szCs w:val="24"/>
        </w:rPr>
        <w:t>cabos</w:t>
      </w:r>
      <w:r>
        <w:rPr>
          <w:rFonts w:hint="default" w:ascii="Arial" w:hAnsi="Arial" w:cs="Arial"/>
          <w:spacing w:val="3"/>
          <w:sz w:val="24"/>
          <w:szCs w:val="24"/>
        </w:rPr>
        <w:t xml:space="preserve"> </w:t>
      </w:r>
      <w:r>
        <w:rPr>
          <w:rFonts w:hint="default" w:ascii="Arial" w:hAnsi="Arial" w:cs="Arial"/>
          <w:sz w:val="24"/>
          <w:szCs w:val="24"/>
        </w:rPr>
        <w:t>de</w:t>
      </w:r>
      <w:r>
        <w:rPr>
          <w:rFonts w:hint="default" w:ascii="Arial" w:hAnsi="Arial" w:cs="Arial"/>
          <w:spacing w:val="5"/>
          <w:sz w:val="24"/>
          <w:szCs w:val="24"/>
        </w:rPr>
        <w:t xml:space="preserve"> </w:t>
      </w:r>
      <w:r>
        <w:rPr>
          <w:rFonts w:hint="default" w:ascii="Arial" w:hAnsi="Arial" w:cs="Arial"/>
          <w:sz w:val="24"/>
          <w:szCs w:val="24"/>
        </w:rPr>
        <w:t>aço</w:t>
      </w:r>
      <w:r>
        <w:rPr>
          <w:rFonts w:hint="default" w:ascii="Arial" w:hAnsi="Arial" w:cs="Arial"/>
          <w:spacing w:val="5"/>
          <w:sz w:val="24"/>
          <w:szCs w:val="24"/>
        </w:rPr>
        <w:t xml:space="preserve"> </w:t>
      </w:r>
      <w:r>
        <w:rPr>
          <w:rFonts w:hint="default" w:ascii="Arial" w:hAnsi="Arial" w:cs="Arial"/>
          <w:sz w:val="24"/>
          <w:szCs w:val="24"/>
        </w:rPr>
        <w:t>ou</w:t>
      </w:r>
      <w:r>
        <w:rPr>
          <w:rFonts w:hint="default" w:ascii="Arial" w:hAnsi="Arial" w:cs="Arial"/>
          <w:spacing w:val="2"/>
          <w:sz w:val="24"/>
          <w:szCs w:val="24"/>
        </w:rPr>
        <w:t xml:space="preserve"> </w:t>
      </w:r>
      <w:r>
        <w:rPr>
          <w:rFonts w:hint="default" w:ascii="Arial" w:hAnsi="Arial" w:cs="Arial"/>
          <w:sz w:val="24"/>
          <w:szCs w:val="24"/>
        </w:rPr>
        <w:t>cinta,</w:t>
      </w:r>
      <w:r>
        <w:rPr>
          <w:rFonts w:hint="default" w:ascii="Arial" w:hAnsi="Arial" w:cs="Arial"/>
          <w:spacing w:val="4"/>
          <w:sz w:val="24"/>
          <w:szCs w:val="24"/>
        </w:rPr>
        <w:t xml:space="preserve"> </w:t>
      </w:r>
      <w:r>
        <w:rPr>
          <w:rFonts w:hint="default" w:ascii="Arial" w:hAnsi="Arial" w:cs="Arial"/>
          <w:sz w:val="24"/>
          <w:szCs w:val="24"/>
        </w:rPr>
        <w:t>sempre</w:t>
      </w:r>
      <w:r>
        <w:rPr>
          <w:rFonts w:hint="default" w:ascii="Arial" w:hAnsi="Arial" w:cs="Arial"/>
          <w:spacing w:val="5"/>
          <w:sz w:val="24"/>
          <w:szCs w:val="24"/>
        </w:rPr>
        <w:t xml:space="preserve"> </w:t>
      </w:r>
      <w:r>
        <w:rPr>
          <w:rFonts w:hint="default" w:ascii="Arial" w:hAnsi="Arial" w:cs="Arial"/>
          <w:sz w:val="24"/>
          <w:szCs w:val="24"/>
        </w:rPr>
        <w:t>pelo</w:t>
      </w:r>
      <w:r>
        <w:rPr>
          <w:rFonts w:hint="default" w:ascii="Arial" w:hAnsi="Arial" w:cs="Arial"/>
          <w:spacing w:val="4"/>
          <w:sz w:val="24"/>
          <w:szCs w:val="24"/>
        </w:rPr>
        <w:t xml:space="preserve"> </w:t>
      </w:r>
      <w:r>
        <w:rPr>
          <w:rFonts w:hint="default" w:ascii="Arial" w:hAnsi="Arial" w:cs="Arial"/>
          <w:sz w:val="24"/>
          <w:szCs w:val="24"/>
        </w:rPr>
        <w:t>diâmetro</w:t>
      </w:r>
      <w:r>
        <w:rPr>
          <w:rFonts w:hint="default" w:ascii="Arial" w:hAnsi="Arial" w:cs="Arial"/>
          <w:spacing w:val="1"/>
          <w:sz w:val="24"/>
          <w:szCs w:val="24"/>
        </w:rPr>
        <w:t xml:space="preserve"> </w:t>
      </w:r>
      <w:r>
        <w:rPr>
          <w:rFonts w:hint="default" w:ascii="Arial" w:hAnsi="Arial" w:cs="Arial"/>
          <w:sz w:val="24"/>
          <w:szCs w:val="24"/>
        </w:rPr>
        <w:t>externo,</w:t>
      </w:r>
      <w:r>
        <w:rPr>
          <w:rFonts w:hint="default" w:ascii="Arial" w:hAnsi="Arial" w:cs="Arial"/>
          <w:spacing w:val="13"/>
          <w:sz w:val="24"/>
          <w:szCs w:val="24"/>
        </w:rPr>
        <w:t xml:space="preserve"> </w:t>
      </w:r>
      <w:r>
        <w:rPr>
          <w:rFonts w:hint="default" w:ascii="Arial" w:hAnsi="Arial" w:cs="Arial"/>
          <w:sz w:val="24"/>
          <w:szCs w:val="24"/>
        </w:rPr>
        <w:t>verificando-se</w:t>
      </w:r>
      <w:r>
        <w:rPr>
          <w:rFonts w:hint="default" w:ascii="Arial" w:hAnsi="Arial" w:cs="Arial"/>
          <w:spacing w:val="13"/>
          <w:sz w:val="24"/>
          <w:szCs w:val="24"/>
        </w:rPr>
        <w:t xml:space="preserve"> </w:t>
      </w:r>
      <w:r>
        <w:rPr>
          <w:rFonts w:hint="default" w:ascii="Arial" w:hAnsi="Arial" w:cs="Arial"/>
          <w:sz w:val="24"/>
          <w:szCs w:val="24"/>
        </w:rPr>
        <w:t>o</w:t>
      </w:r>
      <w:r>
        <w:rPr>
          <w:rFonts w:hint="default" w:ascii="Arial" w:hAnsi="Arial" w:cs="Arial"/>
          <w:spacing w:val="13"/>
          <w:sz w:val="24"/>
          <w:szCs w:val="24"/>
        </w:rPr>
        <w:t xml:space="preserve"> </w:t>
      </w:r>
      <w:r>
        <w:rPr>
          <w:rFonts w:hint="default" w:ascii="Arial" w:hAnsi="Arial" w:cs="Arial"/>
          <w:sz w:val="24"/>
          <w:szCs w:val="24"/>
        </w:rPr>
        <w:t>alinhamento</w:t>
      </w:r>
      <w:r>
        <w:rPr>
          <w:rFonts w:hint="default" w:ascii="Arial" w:hAnsi="Arial" w:cs="Arial"/>
          <w:spacing w:val="13"/>
          <w:sz w:val="24"/>
          <w:szCs w:val="24"/>
        </w:rPr>
        <w:t xml:space="preserve"> </w:t>
      </w:r>
      <w:r>
        <w:rPr>
          <w:rFonts w:hint="default" w:ascii="Arial" w:hAnsi="Arial" w:cs="Arial"/>
          <w:sz w:val="24"/>
          <w:szCs w:val="24"/>
        </w:rPr>
        <w:t>dos</w:t>
      </w:r>
      <w:r>
        <w:rPr>
          <w:rFonts w:hint="default" w:ascii="Arial" w:hAnsi="Arial" w:cs="Arial"/>
          <w:spacing w:val="12"/>
          <w:sz w:val="24"/>
          <w:szCs w:val="24"/>
        </w:rPr>
        <w:t xml:space="preserve"> </w:t>
      </w:r>
      <w:r>
        <w:rPr>
          <w:rFonts w:hint="default" w:ascii="Arial" w:hAnsi="Arial" w:cs="Arial"/>
          <w:sz w:val="24"/>
          <w:szCs w:val="24"/>
        </w:rPr>
        <w:t>extremos</w:t>
      </w:r>
      <w:r>
        <w:rPr>
          <w:rFonts w:hint="default" w:ascii="Arial" w:hAnsi="Arial" w:cs="Arial"/>
          <w:spacing w:val="12"/>
          <w:sz w:val="24"/>
          <w:szCs w:val="24"/>
        </w:rPr>
        <w:t xml:space="preserve"> </w:t>
      </w:r>
      <w:r>
        <w:rPr>
          <w:rFonts w:hint="default" w:ascii="Arial" w:hAnsi="Arial" w:cs="Arial"/>
          <w:sz w:val="24"/>
          <w:szCs w:val="24"/>
        </w:rPr>
        <w:t>a</w:t>
      </w:r>
      <w:r>
        <w:rPr>
          <w:rFonts w:hint="default" w:ascii="Arial" w:hAnsi="Arial" w:cs="Arial"/>
          <w:spacing w:val="13"/>
          <w:sz w:val="24"/>
          <w:szCs w:val="24"/>
        </w:rPr>
        <w:t xml:space="preserve"> </w:t>
      </w:r>
      <w:r>
        <w:rPr>
          <w:rFonts w:hint="default" w:ascii="Arial" w:hAnsi="Arial" w:cs="Arial"/>
          <w:sz w:val="24"/>
          <w:szCs w:val="24"/>
        </w:rPr>
        <w:t>serem</w:t>
      </w:r>
      <w:r>
        <w:rPr>
          <w:rFonts w:hint="default" w:ascii="Arial" w:hAnsi="Arial" w:cs="Arial"/>
          <w:spacing w:val="14"/>
          <w:sz w:val="24"/>
          <w:szCs w:val="24"/>
        </w:rPr>
        <w:t xml:space="preserve"> </w:t>
      </w:r>
      <w:r>
        <w:rPr>
          <w:rFonts w:hint="default" w:ascii="Arial" w:hAnsi="Arial" w:cs="Arial"/>
          <w:sz w:val="24"/>
          <w:szCs w:val="24"/>
        </w:rPr>
        <w:t>acoplados.</w:t>
      </w:r>
      <w:r>
        <w:rPr>
          <w:rFonts w:hint="default" w:ascii="Arial" w:hAnsi="Arial" w:cs="Arial"/>
          <w:spacing w:val="1"/>
          <w:sz w:val="24"/>
          <w:szCs w:val="24"/>
        </w:rPr>
        <w:t xml:space="preserve"> </w:t>
      </w:r>
      <w:r>
        <w:rPr>
          <w:rFonts w:hint="default" w:ascii="Arial" w:hAnsi="Arial" w:cs="Arial"/>
          <w:sz w:val="24"/>
          <w:szCs w:val="24"/>
        </w:rPr>
        <w:t>Quando a rede tiver junta elástica, devemos observar se os anéis de borracha</w:t>
      </w:r>
      <w:r>
        <w:rPr>
          <w:rFonts w:hint="default" w:ascii="Arial" w:hAnsi="Arial" w:cs="Arial"/>
          <w:spacing w:val="1"/>
          <w:sz w:val="24"/>
          <w:szCs w:val="24"/>
        </w:rPr>
        <w:t xml:space="preserve"> </w:t>
      </w:r>
      <w:r>
        <w:rPr>
          <w:rFonts w:hint="default" w:ascii="Arial" w:hAnsi="Arial" w:cs="Arial"/>
          <w:sz w:val="24"/>
          <w:szCs w:val="24"/>
        </w:rPr>
        <w:t>estão</w:t>
      </w:r>
      <w:r>
        <w:rPr>
          <w:rFonts w:hint="default" w:ascii="Arial" w:hAnsi="Arial" w:cs="Arial"/>
          <w:sz w:val="24"/>
          <w:szCs w:val="24"/>
        </w:rPr>
        <w:tab/>
      </w:r>
      <w:r>
        <w:rPr>
          <w:rFonts w:hint="default" w:ascii="Arial" w:hAnsi="Arial" w:cs="Arial"/>
          <w:sz w:val="24"/>
          <w:szCs w:val="24"/>
        </w:rPr>
        <w:t>posicionados</w:t>
      </w:r>
      <w:r>
        <w:rPr>
          <w:rFonts w:hint="default" w:ascii="Arial" w:hAnsi="Arial" w:cs="Arial"/>
          <w:sz w:val="24"/>
          <w:szCs w:val="24"/>
        </w:rPr>
        <w:tab/>
      </w:r>
      <w:r>
        <w:rPr>
          <w:rFonts w:hint="default" w:ascii="Arial" w:hAnsi="Arial" w:cs="Arial"/>
          <w:sz w:val="24"/>
          <w:szCs w:val="24"/>
        </w:rPr>
        <w:t>corretamente</w:t>
      </w:r>
      <w:r>
        <w:rPr>
          <w:rFonts w:hint="default" w:ascii="Arial" w:hAnsi="Arial" w:cs="Arial"/>
          <w:sz w:val="24"/>
          <w:szCs w:val="24"/>
        </w:rPr>
        <w:tab/>
      </w:r>
      <w:r>
        <w:rPr>
          <w:rFonts w:hint="default" w:ascii="Arial" w:hAnsi="Arial" w:cs="Arial"/>
          <w:sz w:val="24"/>
          <w:szCs w:val="24"/>
        </w:rPr>
        <w:t>e</w:t>
      </w:r>
      <w:r>
        <w:rPr>
          <w:rFonts w:hint="default" w:ascii="Arial" w:hAnsi="Arial" w:cs="Arial"/>
          <w:sz w:val="24"/>
          <w:szCs w:val="24"/>
        </w:rPr>
        <w:tab/>
      </w:r>
      <w:r>
        <w:rPr>
          <w:rFonts w:hint="default" w:ascii="Arial" w:hAnsi="Arial" w:cs="Arial"/>
          <w:sz w:val="24"/>
          <w:szCs w:val="24"/>
        </w:rPr>
        <w:t>após</w:t>
      </w:r>
      <w:r>
        <w:rPr>
          <w:rFonts w:hint="default" w:ascii="Arial" w:hAnsi="Arial" w:cs="Arial"/>
          <w:sz w:val="24"/>
          <w:szCs w:val="24"/>
        </w:rPr>
        <w:tab/>
      </w:r>
      <w:r>
        <w:rPr>
          <w:rFonts w:hint="default" w:ascii="Arial" w:hAnsi="Arial" w:cs="Arial"/>
          <w:sz w:val="24"/>
          <w:szCs w:val="24"/>
        </w:rPr>
        <w:t>o</w:t>
      </w:r>
      <w:r>
        <w:rPr>
          <w:rFonts w:hint="default" w:ascii="Arial" w:hAnsi="Arial" w:cs="Arial"/>
          <w:sz w:val="24"/>
          <w:szCs w:val="24"/>
        </w:rPr>
        <w:tab/>
      </w:r>
      <w:r>
        <w:rPr>
          <w:rFonts w:hint="default" w:ascii="Arial" w:hAnsi="Arial" w:cs="Arial"/>
          <w:sz w:val="24"/>
          <w:szCs w:val="24"/>
        </w:rPr>
        <w:t>acoplamento,</w:t>
      </w:r>
      <w:r>
        <w:rPr>
          <w:rFonts w:hint="default" w:ascii="Arial" w:hAnsi="Arial" w:cs="Arial"/>
          <w:sz w:val="24"/>
          <w:szCs w:val="24"/>
        </w:rPr>
        <w:tab/>
      </w:r>
      <w:r>
        <w:rPr>
          <w:rFonts w:hint="default" w:ascii="Arial" w:hAnsi="Arial" w:cs="Arial"/>
          <w:sz w:val="24"/>
          <w:szCs w:val="24"/>
        </w:rPr>
        <w:t>não</w:t>
      </w:r>
      <w:r>
        <w:rPr>
          <w:rFonts w:hint="default" w:ascii="Arial" w:hAnsi="Arial" w:cs="Arial"/>
          <w:sz w:val="24"/>
          <w:szCs w:val="24"/>
        </w:rPr>
        <w:tab/>
      </w:r>
      <w:r>
        <w:rPr>
          <w:rFonts w:hint="default" w:ascii="Arial" w:hAnsi="Arial" w:cs="Arial"/>
          <w:sz w:val="24"/>
          <w:szCs w:val="24"/>
        </w:rPr>
        <w:t>há</w:t>
      </w:r>
      <w:r>
        <w:rPr>
          <w:rFonts w:hint="default" w:ascii="Arial" w:hAnsi="Arial" w:cs="Arial"/>
          <w:sz w:val="24"/>
          <w:szCs w:val="24"/>
        </w:rPr>
        <w:tab/>
      </w:r>
      <w:r>
        <w:rPr>
          <w:rFonts w:hint="default" w:ascii="Arial" w:hAnsi="Arial" w:cs="Arial"/>
          <w:sz w:val="24"/>
          <w:szCs w:val="24"/>
        </w:rPr>
        <w:t>a</w:t>
      </w:r>
      <w:r>
        <w:rPr>
          <w:rFonts w:hint="default" w:ascii="Arial" w:hAnsi="Arial" w:cs="Arial"/>
          <w:spacing w:val="1"/>
          <w:sz w:val="24"/>
          <w:szCs w:val="24"/>
        </w:rPr>
        <w:t xml:space="preserve"> </w:t>
      </w:r>
      <w:r>
        <w:rPr>
          <w:rFonts w:hint="default" w:ascii="Arial" w:hAnsi="Arial" w:cs="Arial"/>
          <w:sz w:val="24"/>
          <w:szCs w:val="24"/>
        </w:rPr>
        <w:t>necessidade de realizar o rejuntamento. Caso os tubos tenham de junta rígida,</w:t>
      </w:r>
      <w:r>
        <w:rPr>
          <w:rFonts w:hint="default" w:ascii="Arial" w:hAnsi="Arial" w:cs="Arial"/>
          <w:spacing w:val="-64"/>
          <w:sz w:val="24"/>
          <w:szCs w:val="24"/>
        </w:rPr>
        <w:t xml:space="preserve"> </w:t>
      </w:r>
      <w:r>
        <w:rPr>
          <w:rFonts w:hint="default" w:ascii="Arial" w:hAnsi="Arial" w:cs="Arial"/>
          <w:sz w:val="24"/>
          <w:szCs w:val="24"/>
        </w:rPr>
        <w:t>após</w:t>
      </w:r>
      <w:r>
        <w:rPr>
          <w:rFonts w:hint="default" w:ascii="Arial" w:hAnsi="Arial" w:cs="Arial"/>
          <w:spacing w:val="36"/>
          <w:sz w:val="24"/>
          <w:szCs w:val="24"/>
        </w:rPr>
        <w:t xml:space="preserve"> </w:t>
      </w:r>
      <w:r>
        <w:rPr>
          <w:rFonts w:hint="default" w:ascii="Arial" w:hAnsi="Arial" w:cs="Arial"/>
          <w:sz w:val="24"/>
          <w:szCs w:val="24"/>
        </w:rPr>
        <w:t>o</w:t>
      </w:r>
      <w:r>
        <w:rPr>
          <w:rFonts w:hint="default" w:ascii="Arial" w:hAnsi="Arial" w:cs="Arial"/>
          <w:spacing w:val="34"/>
          <w:sz w:val="24"/>
          <w:szCs w:val="24"/>
        </w:rPr>
        <w:t xml:space="preserve"> </w:t>
      </w:r>
      <w:r>
        <w:rPr>
          <w:rFonts w:hint="default" w:ascii="Arial" w:hAnsi="Arial" w:cs="Arial"/>
          <w:sz w:val="24"/>
          <w:szCs w:val="24"/>
        </w:rPr>
        <w:t>acoplamento,</w:t>
      </w:r>
      <w:r>
        <w:rPr>
          <w:rFonts w:hint="default" w:ascii="Arial" w:hAnsi="Arial" w:cs="Arial"/>
          <w:spacing w:val="36"/>
          <w:sz w:val="24"/>
          <w:szCs w:val="24"/>
        </w:rPr>
        <w:t xml:space="preserve"> </w:t>
      </w:r>
      <w:r>
        <w:rPr>
          <w:rFonts w:hint="default" w:ascii="Arial" w:hAnsi="Arial" w:cs="Arial"/>
          <w:sz w:val="24"/>
          <w:szCs w:val="24"/>
        </w:rPr>
        <w:t>deve-se</w:t>
      </w:r>
      <w:r>
        <w:rPr>
          <w:rFonts w:hint="default" w:ascii="Arial" w:hAnsi="Arial" w:cs="Arial"/>
          <w:spacing w:val="37"/>
          <w:sz w:val="24"/>
          <w:szCs w:val="24"/>
        </w:rPr>
        <w:t xml:space="preserve"> </w:t>
      </w:r>
      <w:r>
        <w:rPr>
          <w:rFonts w:hint="default" w:ascii="Arial" w:hAnsi="Arial" w:cs="Arial"/>
          <w:sz w:val="24"/>
          <w:szCs w:val="24"/>
        </w:rPr>
        <w:t>executar</w:t>
      </w:r>
      <w:r>
        <w:rPr>
          <w:rFonts w:hint="default" w:ascii="Arial" w:hAnsi="Arial" w:cs="Arial"/>
          <w:spacing w:val="35"/>
          <w:sz w:val="24"/>
          <w:szCs w:val="24"/>
        </w:rPr>
        <w:t xml:space="preserve"> </w:t>
      </w:r>
      <w:r>
        <w:rPr>
          <w:rFonts w:hint="default" w:ascii="Arial" w:hAnsi="Arial" w:cs="Arial"/>
          <w:sz w:val="24"/>
          <w:szCs w:val="24"/>
        </w:rPr>
        <w:t>o</w:t>
      </w:r>
      <w:r>
        <w:rPr>
          <w:rFonts w:hint="default" w:ascii="Arial" w:hAnsi="Arial" w:cs="Arial"/>
          <w:spacing w:val="37"/>
          <w:sz w:val="24"/>
          <w:szCs w:val="24"/>
        </w:rPr>
        <w:t xml:space="preserve"> </w:t>
      </w:r>
      <w:r>
        <w:rPr>
          <w:rFonts w:hint="default" w:ascii="Arial" w:hAnsi="Arial" w:cs="Arial"/>
          <w:sz w:val="24"/>
          <w:szCs w:val="24"/>
        </w:rPr>
        <w:t>rejuntamento</w:t>
      </w:r>
      <w:r>
        <w:rPr>
          <w:rFonts w:hint="default" w:ascii="Arial" w:hAnsi="Arial" w:cs="Arial"/>
          <w:spacing w:val="35"/>
          <w:sz w:val="24"/>
          <w:szCs w:val="24"/>
        </w:rPr>
        <w:t xml:space="preserve"> </w:t>
      </w:r>
      <w:r>
        <w:rPr>
          <w:rFonts w:hint="default" w:ascii="Arial" w:hAnsi="Arial" w:cs="Arial"/>
          <w:sz w:val="24"/>
          <w:szCs w:val="24"/>
        </w:rPr>
        <w:t>dos</w:t>
      </w:r>
      <w:r>
        <w:rPr>
          <w:rFonts w:hint="default" w:ascii="Arial" w:hAnsi="Arial" w:cs="Arial"/>
          <w:spacing w:val="36"/>
          <w:sz w:val="24"/>
          <w:szCs w:val="24"/>
        </w:rPr>
        <w:t xml:space="preserve"> </w:t>
      </w:r>
      <w:r>
        <w:rPr>
          <w:rFonts w:hint="default" w:ascii="Arial" w:hAnsi="Arial" w:cs="Arial"/>
          <w:sz w:val="24"/>
          <w:szCs w:val="24"/>
        </w:rPr>
        <w:t>tubos</w:t>
      </w:r>
      <w:r>
        <w:rPr>
          <w:rFonts w:hint="default" w:ascii="Arial" w:hAnsi="Arial" w:cs="Arial"/>
          <w:spacing w:val="33"/>
          <w:sz w:val="24"/>
          <w:szCs w:val="24"/>
        </w:rPr>
        <w:t xml:space="preserve"> </w:t>
      </w:r>
      <w:r>
        <w:rPr>
          <w:rFonts w:hint="default" w:ascii="Arial" w:hAnsi="Arial" w:cs="Arial"/>
          <w:sz w:val="24"/>
          <w:szCs w:val="24"/>
        </w:rPr>
        <w:t>pelo</w:t>
      </w:r>
      <w:r>
        <w:rPr>
          <w:rFonts w:hint="default" w:ascii="Arial" w:hAnsi="Arial" w:cs="Arial"/>
          <w:spacing w:val="34"/>
          <w:sz w:val="24"/>
          <w:szCs w:val="24"/>
        </w:rPr>
        <w:t xml:space="preserve"> </w:t>
      </w:r>
      <w:r>
        <w:rPr>
          <w:rFonts w:hint="default" w:ascii="Arial" w:hAnsi="Arial" w:cs="Arial"/>
          <w:sz w:val="24"/>
          <w:szCs w:val="24"/>
        </w:rPr>
        <w:t>lado</w:t>
      </w:r>
      <w:r>
        <w:rPr>
          <w:rFonts w:hint="default" w:ascii="Arial" w:hAnsi="Arial" w:cs="Arial"/>
          <w:spacing w:val="1"/>
          <w:sz w:val="24"/>
          <w:szCs w:val="24"/>
        </w:rPr>
        <w:t xml:space="preserve"> </w:t>
      </w:r>
      <w:r>
        <w:rPr>
          <w:rFonts w:hint="default" w:ascii="Arial" w:hAnsi="Arial" w:cs="Arial"/>
          <w:i w:val="0"/>
          <w:iCs w:val="0"/>
          <w:sz w:val="24"/>
          <w:szCs w:val="24"/>
        </w:rPr>
        <w:t>externo</w:t>
      </w:r>
      <w:r>
        <w:rPr>
          <w:rFonts w:hint="default" w:ascii="Arial" w:hAnsi="Arial" w:cs="Arial"/>
          <w:i w:val="0"/>
          <w:iCs w:val="0"/>
          <w:spacing w:val="23"/>
          <w:sz w:val="24"/>
          <w:szCs w:val="24"/>
        </w:rPr>
        <w:t xml:space="preserve"> </w:t>
      </w:r>
      <w:r>
        <w:rPr>
          <w:rFonts w:hint="default" w:ascii="Arial" w:hAnsi="Arial" w:cs="Arial"/>
          <w:i w:val="0"/>
          <w:iCs w:val="0"/>
          <w:sz w:val="24"/>
          <w:szCs w:val="24"/>
        </w:rPr>
        <w:t>com</w:t>
      </w:r>
      <w:r>
        <w:rPr>
          <w:rFonts w:hint="default" w:ascii="Arial" w:hAnsi="Arial" w:cs="Arial"/>
          <w:i w:val="0"/>
          <w:iCs w:val="0"/>
          <w:spacing w:val="24"/>
          <w:sz w:val="24"/>
          <w:szCs w:val="24"/>
        </w:rPr>
        <w:t xml:space="preserve"> </w:t>
      </w:r>
      <w:r>
        <w:rPr>
          <w:rFonts w:hint="default" w:ascii="Arial" w:hAnsi="Arial" w:cs="Arial"/>
          <w:i w:val="0"/>
          <w:iCs w:val="0"/>
          <w:sz w:val="24"/>
          <w:szCs w:val="24"/>
        </w:rPr>
        <w:t>a</w:t>
      </w:r>
      <w:r>
        <w:rPr>
          <w:rFonts w:hint="default" w:ascii="Arial" w:hAnsi="Arial" w:cs="Arial"/>
          <w:i w:val="0"/>
          <w:iCs w:val="0"/>
          <w:spacing w:val="24"/>
          <w:sz w:val="24"/>
          <w:szCs w:val="24"/>
        </w:rPr>
        <w:t xml:space="preserve"> </w:t>
      </w:r>
      <w:r>
        <w:rPr>
          <w:rFonts w:hint="default" w:ascii="Arial" w:hAnsi="Arial" w:cs="Arial"/>
          <w:i w:val="0"/>
          <w:iCs w:val="0"/>
          <w:sz w:val="24"/>
          <w:szCs w:val="24"/>
        </w:rPr>
        <w:t>utilização</w:t>
      </w:r>
      <w:r>
        <w:rPr>
          <w:rFonts w:hint="default" w:ascii="Arial" w:hAnsi="Arial" w:cs="Arial"/>
          <w:i w:val="0"/>
          <w:iCs w:val="0"/>
          <w:spacing w:val="23"/>
          <w:sz w:val="24"/>
          <w:szCs w:val="24"/>
        </w:rPr>
        <w:t xml:space="preserve"> </w:t>
      </w:r>
      <w:r>
        <w:rPr>
          <w:rFonts w:hint="default" w:ascii="Arial" w:hAnsi="Arial" w:cs="Arial"/>
          <w:i w:val="0"/>
          <w:iCs w:val="0"/>
          <w:sz w:val="24"/>
          <w:szCs w:val="24"/>
        </w:rPr>
        <w:t>de</w:t>
      </w:r>
      <w:r>
        <w:rPr>
          <w:rFonts w:hint="default" w:ascii="Arial" w:hAnsi="Arial" w:cs="Arial"/>
          <w:i w:val="0"/>
          <w:iCs w:val="0"/>
          <w:spacing w:val="24"/>
          <w:sz w:val="24"/>
          <w:szCs w:val="24"/>
        </w:rPr>
        <w:t xml:space="preserve"> </w:t>
      </w:r>
      <w:r>
        <w:rPr>
          <w:rFonts w:hint="default" w:ascii="Arial" w:hAnsi="Arial" w:cs="Arial"/>
          <w:i w:val="0"/>
          <w:iCs w:val="0"/>
          <w:sz w:val="24"/>
          <w:szCs w:val="24"/>
        </w:rPr>
        <w:t>argamassa</w:t>
      </w:r>
      <w:r>
        <w:rPr>
          <w:rFonts w:hint="default" w:ascii="Arial" w:hAnsi="Arial" w:cs="Arial"/>
          <w:i w:val="0"/>
          <w:iCs w:val="0"/>
          <w:spacing w:val="23"/>
          <w:sz w:val="24"/>
          <w:szCs w:val="24"/>
        </w:rPr>
        <w:t xml:space="preserve"> </w:t>
      </w:r>
      <w:r>
        <w:rPr>
          <w:rFonts w:hint="default" w:ascii="Arial" w:hAnsi="Arial" w:cs="Arial"/>
          <w:i w:val="0"/>
          <w:iCs w:val="0"/>
          <w:sz w:val="24"/>
          <w:szCs w:val="24"/>
        </w:rPr>
        <w:t>de</w:t>
      </w:r>
      <w:r>
        <w:rPr>
          <w:rFonts w:hint="default" w:ascii="Arial" w:hAnsi="Arial" w:cs="Arial"/>
          <w:i w:val="0"/>
          <w:iCs w:val="0"/>
          <w:spacing w:val="23"/>
          <w:sz w:val="24"/>
          <w:szCs w:val="24"/>
        </w:rPr>
        <w:t xml:space="preserve"> </w:t>
      </w:r>
      <w:r>
        <w:rPr>
          <w:rFonts w:hint="default" w:ascii="Arial" w:hAnsi="Arial" w:cs="Arial"/>
          <w:i w:val="0"/>
          <w:iCs w:val="0"/>
          <w:sz w:val="24"/>
          <w:szCs w:val="24"/>
        </w:rPr>
        <w:t>areia</w:t>
      </w:r>
      <w:r>
        <w:rPr>
          <w:rFonts w:hint="default" w:ascii="Arial" w:hAnsi="Arial" w:cs="Arial"/>
          <w:i w:val="0"/>
          <w:iCs w:val="0"/>
          <w:spacing w:val="24"/>
          <w:sz w:val="24"/>
          <w:szCs w:val="24"/>
        </w:rPr>
        <w:t xml:space="preserve"> </w:t>
      </w:r>
      <w:r>
        <w:rPr>
          <w:rFonts w:hint="default" w:ascii="Arial" w:hAnsi="Arial" w:cs="Arial"/>
          <w:i w:val="0"/>
          <w:iCs w:val="0"/>
          <w:sz w:val="24"/>
          <w:szCs w:val="24"/>
        </w:rPr>
        <w:t>e</w:t>
      </w:r>
      <w:r>
        <w:rPr>
          <w:rFonts w:hint="default" w:ascii="Arial" w:hAnsi="Arial" w:cs="Arial"/>
          <w:i w:val="0"/>
          <w:iCs w:val="0"/>
          <w:spacing w:val="23"/>
          <w:sz w:val="24"/>
          <w:szCs w:val="24"/>
        </w:rPr>
        <w:t xml:space="preserve"> </w:t>
      </w:r>
      <w:r>
        <w:rPr>
          <w:rFonts w:hint="default" w:ascii="Arial" w:hAnsi="Arial" w:cs="Arial"/>
          <w:i w:val="0"/>
          <w:iCs w:val="0"/>
          <w:sz w:val="24"/>
          <w:szCs w:val="24"/>
        </w:rPr>
        <w:t>cimento.</w:t>
      </w:r>
      <w:r>
        <w:rPr>
          <w:rFonts w:hint="default" w:ascii="Arial" w:hAnsi="Arial" w:cs="Arial"/>
          <w:i w:val="0"/>
          <w:iCs w:val="0"/>
          <w:spacing w:val="24"/>
          <w:sz w:val="24"/>
          <w:szCs w:val="24"/>
        </w:rPr>
        <w:t xml:space="preserve"> </w:t>
      </w:r>
      <w:r>
        <w:rPr>
          <w:rFonts w:hint="default" w:ascii="Arial" w:hAnsi="Arial" w:cs="Arial"/>
          <w:i w:val="0"/>
          <w:iCs w:val="0"/>
          <w:sz w:val="24"/>
          <w:szCs w:val="24"/>
        </w:rPr>
        <w:t>Para</w:t>
      </w:r>
      <w:r>
        <w:rPr>
          <w:rFonts w:hint="default" w:ascii="Arial" w:hAnsi="Arial" w:cs="Arial"/>
          <w:i w:val="0"/>
          <w:iCs w:val="0"/>
          <w:spacing w:val="21"/>
          <w:sz w:val="24"/>
          <w:szCs w:val="24"/>
        </w:rPr>
        <w:t xml:space="preserve"> </w:t>
      </w:r>
      <w:r>
        <w:rPr>
          <w:rFonts w:hint="default" w:ascii="Arial" w:hAnsi="Arial" w:cs="Arial"/>
          <w:i w:val="0"/>
          <w:iCs w:val="0"/>
          <w:sz w:val="24"/>
          <w:szCs w:val="24"/>
        </w:rPr>
        <w:t>tubos</w:t>
      </w:r>
      <w:r>
        <w:rPr>
          <w:rFonts w:hint="default" w:ascii="Arial" w:hAnsi="Arial" w:cs="Arial"/>
          <w:i w:val="0"/>
          <w:iCs w:val="0"/>
          <w:spacing w:val="24"/>
          <w:sz w:val="24"/>
          <w:szCs w:val="24"/>
        </w:rPr>
        <w:t xml:space="preserve"> </w:t>
      </w:r>
      <w:r>
        <w:rPr>
          <w:rFonts w:hint="default" w:ascii="Arial" w:hAnsi="Arial" w:cs="Arial"/>
          <w:i w:val="0"/>
          <w:iCs w:val="0"/>
          <w:sz w:val="24"/>
          <w:szCs w:val="24"/>
        </w:rPr>
        <w:t>com</w:t>
      </w:r>
      <w:r>
        <w:rPr>
          <w:rFonts w:hint="default" w:ascii="Arial" w:hAnsi="Arial" w:cs="Arial"/>
          <w:i w:val="0"/>
          <w:iCs w:val="0"/>
          <w:spacing w:val="1"/>
          <w:sz w:val="24"/>
          <w:szCs w:val="24"/>
        </w:rPr>
        <w:t xml:space="preserve"> </w:t>
      </w:r>
      <w:r>
        <w:rPr>
          <w:rFonts w:hint="default" w:ascii="Arial" w:hAnsi="Arial" w:cs="Arial"/>
          <w:i w:val="0"/>
          <w:iCs w:val="0"/>
          <w:sz w:val="24"/>
          <w:szCs w:val="24"/>
        </w:rPr>
        <w:t>diâmetro</w:t>
      </w:r>
      <w:r>
        <w:rPr>
          <w:rFonts w:hint="default" w:ascii="Arial" w:hAnsi="Arial" w:cs="Arial"/>
          <w:i w:val="0"/>
          <w:iCs w:val="0"/>
          <w:spacing w:val="49"/>
          <w:sz w:val="24"/>
          <w:szCs w:val="24"/>
        </w:rPr>
        <w:t xml:space="preserve"> </w:t>
      </w:r>
      <w:r>
        <w:rPr>
          <w:rFonts w:hint="default" w:ascii="Arial" w:hAnsi="Arial" w:cs="Arial"/>
          <w:i w:val="0"/>
          <w:iCs w:val="0"/>
          <w:sz w:val="24"/>
          <w:szCs w:val="24"/>
        </w:rPr>
        <w:t>nominal</w:t>
      </w:r>
      <w:r>
        <w:rPr>
          <w:rFonts w:hint="default" w:ascii="Arial" w:hAnsi="Arial" w:cs="Arial"/>
          <w:i w:val="0"/>
          <w:iCs w:val="0"/>
          <w:spacing w:val="48"/>
          <w:sz w:val="24"/>
          <w:szCs w:val="24"/>
        </w:rPr>
        <w:t xml:space="preserve"> </w:t>
      </w:r>
      <w:r>
        <w:rPr>
          <w:rFonts w:hint="default" w:ascii="Arial" w:hAnsi="Arial" w:cs="Arial"/>
          <w:i w:val="0"/>
          <w:iCs w:val="0"/>
          <w:sz w:val="24"/>
          <w:szCs w:val="24"/>
        </w:rPr>
        <w:t>interno</w:t>
      </w:r>
      <w:r>
        <w:rPr>
          <w:rFonts w:hint="default" w:ascii="Arial" w:hAnsi="Arial" w:cs="Arial"/>
          <w:i w:val="0"/>
          <w:iCs w:val="0"/>
          <w:spacing w:val="47"/>
          <w:sz w:val="24"/>
          <w:szCs w:val="24"/>
        </w:rPr>
        <w:t xml:space="preserve"> </w:t>
      </w:r>
      <w:r>
        <w:rPr>
          <w:rFonts w:hint="default" w:ascii="Arial" w:hAnsi="Arial" w:cs="Arial"/>
          <w:i w:val="0"/>
          <w:iCs w:val="0"/>
          <w:sz w:val="24"/>
          <w:szCs w:val="24"/>
        </w:rPr>
        <w:t>de</w:t>
      </w:r>
      <w:r>
        <w:rPr>
          <w:rFonts w:hint="default" w:ascii="Arial" w:hAnsi="Arial" w:cs="Arial"/>
          <w:i w:val="0"/>
          <w:iCs w:val="0"/>
          <w:spacing w:val="50"/>
          <w:sz w:val="24"/>
          <w:szCs w:val="24"/>
        </w:rPr>
        <w:t xml:space="preserve"> </w:t>
      </w:r>
      <w:r>
        <w:rPr>
          <w:rFonts w:hint="default" w:ascii="Arial" w:hAnsi="Arial" w:cs="Arial"/>
          <w:i w:val="0"/>
          <w:iCs w:val="0"/>
          <w:sz w:val="24"/>
          <w:szCs w:val="24"/>
        </w:rPr>
        <w:t>800</w:t>
      </w:r>
      <w:r>
        <w:rPr>
          <w:rFonts w:hint="default" w:ascii="Arial" w:hAnsi="Arial" w:cs="Arial"/>
          <w:i w:val="0"/>
          <w:iCs w:val="0"/>
          <w:spacing w:val="46"/>
          <w:sz w:val="24"/>
          <w:szCs w:val="24"/>
        </w:rPr>
        <w:t xml:space="preserve"> </w:t>
      </w:r>
      <w:r>
        <w:rPr>
          <w:rFonts w:hint="default" w:ascii="Arial" w:hAnsi="Arial" w:cs="Arial"/>
          <w:i w:val="0"/>
          <w:iCs w:val="0"/>
          <w:sz w:val="24"/>
          <w:szCs w:val="24"/>
        </w:rPr>
        <w:t>mm</w:t>
      </w:r>
      <w:r>
        <w:rPr>
          <w:rFonts w:hint="default" w:ascii="Arial" w:hAnsi="Arial" w:cs="Arial"/>
          <w:i w:val="0"/>
          <w:iCs w:val="0"/>
          <w:spacing w:val="48"/>
          <w:sz w:val="24"/>
          <w:szCs w:val="24"/>
        </w:rPr>
        <w:t xml:space="preserve"> </w:t>
      </w:r>
      <w:r>
        <w:rPr>
          <w:rFonts w:hint="default" w:ascii="Arial" w:hAnsi="Arial" w:cs="Arial"/>
          <w:i w:val="0"/>
          <w:iCs w:val="0"/>
          <w:sz w:val="24"/>
          <w:szCs w:val="24"/>
        </w:rPr>
        <w:t>em</w:t>
      </w:r>
      <w:r>
        <w:rPr>
          <w:rFonts w:hint="default" w:ascii="Arial" w:hAnsi="Arial" w:cs="Arial"/>
          <w:i w:val="0"/>
          <w:iCs w:val="0"/>
          <w:spacing w:val="48"/>
          <w:sz w:val="24"/>
          <w:szCs w:val="24"/>
        </w:rPr>
        <w:t xml:space="preserve"> </w:t>
      </w:r>
      <w:r>
        <w:rPr>
          <w:rFonts w:hint="default" w:ascii="Arial" w:hAnsi="Arial" w:cs="Arial"/>
          <w:i w:val="0"/>
          <w:iCs w:val="0"/>
          <w:sz w:val="24"/>
          <w:szCs w:val="24"/>
        </w:rPr>
        <w:t>diante,</w:t>
      </w:r>
      <w:r>
        <w:rPr>
          <w:rFonts w:hint="default" w:ascii="Arial" w:hAnsi="Arial" w:cs="Arial"/>
          <w:i w:val="0"/>
          <w:iCs w:val="0"/>
          <w:spacing w:val="47"/>
          <w:sz w:val="24"/>
          <w:szCs w:val="24"/>
        </w:rPr>
        <w:t xml:space="preserve"> </w:t>
      </w:r>
      <w:r>
        <w:rPr>
          <w:rFonts w:hint="default" w:ascii="Arial" w:hAnsi="Arial" w:cs="Arial"/>
          <w:i w:val="0"/>
          <w:iCs w:val="0"/>
          <w:sz w:val="24"/>
          <w:szCs w:val="24"/>
        </w:rPr>
        <w:t>recomenda-se</w:t>
      </w:r>
      <w:r>
        <w:rPr>
          <w:rFonts w:hint="default" w:ascii="Arial" w:hAnsi="Arial" w:cs="Arial"/>
          <w:i w:val="0"/>
          <w:iCs w:val="0"/>
          <w:spacing w:val="49"/>
          <w:sz w:val="24"/>
          <w:szCs w:val="24"/>
        </w:rPr>
        <w:t xml:space="preserve"> </w:t>
      </w:r>
      <w:r>
        <w:rPr>
          <w:rFonts w:hint="default" w:ascii="Arial" w:hAnsi="Arial" w:cs="Arial"/>
          <w:i w:val="0"/>
          <w:iCs w:val="0"/>
          <w:sz w:val="24"/>
          <w:szCs w:val="24"/>
        </w:rPr>
        <w:t>também</w:t>
      </w:r>
      <w:r>
        <w:rPr>
          <w:rFonts w:hint="default" w:ascii="Arial" w:hAnsi="Arial" w:cs="Arial"/>
          <w:i w:val="0"/>
          <w:iCs w:val="0"/>
          <w:spacing w:val="48"/>
          <w:sz w:val="24"/>
          <w:szCs w:val="24"/>
        </w:rPr>
        <w:t xml:space="preserve"> </w:t>
      </w:r>
      <w:r>
        <w:rPr>
          <w:rFonts w:hint="default" w:ascii="Arial" w:hAnsi="Arial" w:cs="Arial"/>
          <w:i w:val="0"/>
          <w:iCs w:val="0"/>
          <w:sz w:val="24"/>
          <w:szCs w:val="24"/>
        </w:rPr>
        <w:t>o</w:t>
      </w:r>
      <w:r>
        <w:rPr>
          <w:rFonts w:hint="default" w:ascii="Arial" w:hAnsi="Arial" w:cs="Arial"/>
          <w:i w:val="0"/>
          <w:iCs w:val="0"/>
          <w:spacing w:val="1"/>
          <w:sz w:val="24"/>
          <w:szCs w:val="24"/>
        </w:rPr>
        <w:t xml:space="preserve"> </w:t>
      </w:r>
      <w:r>
        <w:rPr>
          <w:rFonts w:hint="default" w:ascii="Arial" w:hAnsi="Arial" w:cs="Arial"/>
          <w:i w:val="0"/>
          <w:iCs w:val="0"/>
          <w:sz w:val="24"/>
          <w:szCs w:val="24"/>
        </w:rPr>
        <w:t>rejuntamento</w:t>
      </w:r>
      <w:r>
        <w:rPr>
          <w:rFonts w:hint="default" w:ascii="Arial" w:hAnsi="Arial" w:cs="Arial"/>
          <w:i w:val="0"/>
          <w:iCs w:val="0"/>
          <w:spacing w:val="-5"/>
          <w:sz w:val="24"/>
          <w:szCs w:val="24"/>
        </w:rPr>
        <w:t xml:space="preserve"> </w:t>
      </w:r>
      <w:r>
        <w:rPr>
          <w:rFonts w:hint="default" w:ascii="Arial" w:hAnsi="Arial" w:cs="Arial"/>
          <w:i w:val="0"/>
          <w:iCs w:val="0"/>
          <w:sz w:val="24"/>
          <w:szCs w:val="24"/>
        </w:rPr>
        <w:t>interno.</w:t>
      </w:r>
    </w:p>
    <w:p>
      <w:pPr>
        <w:spacing w:before="1"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4"/>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3"/>
          <w:sz w:val="24"/>
          <w:szCs w:val="24"/>
        </w:rPr>
        <w:t xml:space="preserve"> </w:t>
      </w:r>
      <w:r>
        <w:rPr>
          <w:rFonts w:hint="default" w:ascii="Arial" w:hAnsi="Arial" w:cs="Arial"/>
          <w:i w:val="0"/>
          <w:iCs w:val="0"/>
          <w:sz w:val="24"/>
          <w:szCs w:val="24"/>
        </w:rPr>
        <w:t>executado</w:t>
      </w:r>
      <w:r>
        <w:rPr>
          <w:rFonts w:hint="default" w:ascii="Arial" w:hAnsi="Arial" w:cs="Arial"/>
          <w:i w:val="0"/>
          <w:iCs w:val="0"/>
          <w:spacing w:val="-4"/>
          <w:sz w:val="24"/>
          <w:szCs w:val="24"/>
        </w:rPr>
        <w:t xml:space="preserve"> </w:t>
      </w:r>
      <w:r>
        <w:rPr>
          <w:rFonts w:hint="default" w:ascii="Arial" w:hAnsi="Arial" w:cs="Arial"/>
          <w:i w:val="0"/>
          <w:iCs w:val="0"/>
          <w:sz w:val="24"/>
          <w:szCs w:val="24"/>
        </w:rPr>
        <w:t>(m)</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Caixa ralo em blocos pré-moldados e grelha articulada em FFA em Vias Urbanas</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i w:val="0"/>
          <w:iCs w:val="0"/>
          <w:sz w:val="24"/>
          <w:szCs w:val="24"/>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w:t>
      </w:r>
      <w:r>
        <w:rPr>
          <w:rFonts w:hint="default" w:ascii="Arial" w:hAnsi="Arial" w:eastAsia="Arial MT" w:cs="Arial"/>
          <w:i w:val="0"/>
          <w:iCs w:val="0"/>
          <w:sz w:val="24"/>
          <w:szCs w:val="24"/>
          <w:lang w:val="pt-PT" w:eastAsia="en-US" w:bidi="ar-SA"/>
        </w:rPr>
        <w:t>Dimensões de 0,90x1,20x1,50 cm executada com blocos de concreto 14x19x39cm. Após escavada a vala com o formato da caixa, o fundo é</w:t>
      </w:r>
      <w:r>
        <w:rPr>
          <w:rFonts w:hint="default" w:ascii="Arial" w:hAnsi="Arial" w:cs="Arial"/>
          <w:i w:val="0"/>
          <w:iCs w:val="0"/>
          <w:spacing w:val="-7"/>
          <w:sz w:val="24"/>
          <w:szCs w:val="24"/>
        </w:rPr>
        <w:t xml:space="preserve"> </w:t>
      </w:r>
      <w:r>
        <w:rPr>
          <w:rFonts w:hint="default" w:ascii="Arial" w:hAnsi="Arial" w:eastAsia="Arial MT" w:cs="Arial"/>
          <w:i w:val="0"/>
          <w:iCs w:val="0"/>
          <w:sz w:val="24"/>
          <w:szCs w:val="24"/>
          <w:lang w:val="pt-PT" w:eastAsia="en-US" w:bidi="ar-SA"/>
        </w:rPr>
        <w:t>devidamente apiloado e nivelado sendo assentados os blocos de maneira</w:t>
      </w:r>
      <w:r>
        <w:rPr>
          <w:rFonts w:hint="default" w:ascii="Arial" w:hAnsi="Arial" w:cs="Arial"/>
          <w:i w:val="0"/>
          <w:iCs w:val="0"/>
          <w:sz w:val="24"/>
          <w:szCs w:val="24"/>
          <w:lang w:val="pt-BR" w:eastAsia="en-US" w:bidi="ar-SA"/>
        </w:rPr>
        <w:t xml:space="preserve"> </w:t>
      </w:r>
      <w:r>
        <w:rPr>
          <w:rFonts w:hint="default" w:ascii="Arial" w:hAnsi="Arial" w:eastAsia="Arial MT" w:cs="Arial"/>
          <w:i w:val="0"/>
          <w:iCs w:val="0"/>
          <w:sz w:val="24"/>
          <w:szCs w:val="24"/>
          <w:lang w:val="pt-PT" w:eastAsia="en-US" w:bidi="ar-SA"/>
        </w:rPr>
        <w:t>consecutiva e alternada (amarração), com argamassa de cimento areia e cal e depois rebocados internamente. A grelha será articulada podendo ser verificada pela fiscalização a qualquer tempo</w:t>
      </w:r>
      <w:r>
        <w:rPr>
          <w:rFonts w:hint="default" w:ascii="Arial" w:hAnsi="Arial" w:cs="Arial"/>
          <w:i w:val="0"/>
          <w:iCs w:val="0"/>
          <w:sz w:val="24"/>
          <w:szCs w:val="24"/>
          <w:lang w:val="pt-BR" w:eastAsia="en-US" w:bidi="ar-SA"/>
        </w:rPr>
        <w:t>.</w:t>
      </w:r>
    </w:p>
    <w:p>
      <w:pPr>
        <w:spacing w:before="1"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4"/>
          <w:sz w:val="24"/>
          <w:szCs w:val="24"/>
        </w:rPr>
        <w:t xml:space="preserve"> </w:t>
      </w:r>
      <w:r>
        <w:rPr>
          <w:rFonts w:hint="default" w:ascii="Arial" w:hAnsi="Arial" w:cs="Arial"/>
          <w:i w:val="0"/>
          <w:iCs w:val="0"/>
          <w:spacing w:val="-4"/>
          <w:sz w:val="24"/>
          <w:szCs w:val="24"/>
          <w:lang w:val="pt-BR"/>
        </w:rPr>
        <w:t>unidade instalada</w:t>
      </w:r>
      <w:r>
        <w:rPr>
          <w:rFonts w:hint="default" w:ascii="Arial" w:hAnsi="Arial" w:cs="Arial"/>
          <w:i w:val="0"/>
          <w:iCs w:val="0"/>
          <w:spacing w:val="-4"/>
          <w:sz w:val="24"/>
          <w:szCs w:val="24"/>
        </w:rPr>
        <w:t xml:space="preserve"> </w:t>
      </w:r>
      <w:r>
        <w:rPr>
          <w:rFonts w:hint="default" w:ascii="Arial" w:hAnsi="Arial" w:cs="Arial"/>
          <w:i w:val="0"/>
          <w:iCs w:val="0"/>
          <w:sz w:val="24"/>
          <w:szCs w:val="24"/>
        </w:rPr>
        <w:t>(</w:t>
      </w:r>
      <w:r>
        <w:rPr>
          <w:rFonts w:hint="default" w:ascii="Arial" w:hAnsi="Arial" w:cs="Arial"/>
          <w:i w:val="0"/>
          <w:iCs w:val="0"/>
          <w:sz w:val="24"/>
          <w:szCs w:val="24"/>
          <w:lang w:val="pt-BR"/>
        </w:rPr>
        <w:t>und</w:t>
      </w:r>
      <w:r>
        <w:rPr>
          <w:rFonts w:hint="default" w:ascii="Arial" w:hAnsi="Arial" w:cs="Arial"/>
          <w:i w:val="0"/>
          <w:iCs w:val="0"/>
          <w:sz w:val="24"/>
          <w:szCs w:val="24"/>
        </w:rPr>
        <w:t>)</w:t>
      </w:r>
    </w:p>
    <w:p>
      <w:pPr>
        <w:spacing w:line="360" w:lineRule="auto"/>
        <w:jc w:val="both"/>
        <w:rPr>
          <w:rFonts w:hint="default" w:ascii="Arial" w:hAnsi="Arial" w:cs="Arial"/>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eastAsia="SimSun" w:cs="Arial"/>
          <w:i w:val="0"/>
          <w:iCs w:val="0"/>
          <w:color w:val="000000"/>
          <w:kern w:val="0"/>
          <w:sz w:val="24"/>
          <w:szCs w:val="24"/>
          <w:u w:val="none"/>
          <w:lang w:val="en-US" w:eastAsia="zh-CN" w:bidi="ar"/>
        </w:rPr>
        <w:t>Caixa coletora em bloco pré-moldado para d=0,60m (1,00 x 1,00m) em Vias Urbanas</w:t>
      </w:r>
    </w:p>
    <w:p>
      <w:pPr>
        <w:pStyle w:val="3"/>
        <w:spacing w:line="360" w:lineRule="auto"/>
        <w:ind w:right="184"/>
        <w:jc w:val="both"/>
        <w:rPr>
          <w:rFonts w:hint="default" w:ascii="Arial" w:hAnsi="Arial" w:cs="Arial"/>
          <w:i w:val="0"/>
          <w:iCs w:val="0"/>
          <w:sz w:val="24"/>
          <w:szCs w:val="24"/>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fornecer caixas coletoras em bloco pré-moldado para d=0,60m (1,00x1,00m)</w:t>
      </w:r>
      <w:r>
        <w:rPr>
          <w:rFonts w:hint="default" w:ascii="Arial" w:hAnsi="Arial" w:cs="Arial"/>
          <w:i w:val="0"/>
          <w:iCs w:val="0"/>
          <w:sz w:val="24"/>
          <w:szCs w:val="24"/>
          <w:lang w:val="pt-BR" w:eastAsia="en-US" w:bidi="ar-SA"/>
        </w:rPr>
        <w:t>.</w:t>
      </w:r>
    </w:p>
    <w:p>
      <w:pPr>
        <w:spacing w:before="1"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4"/>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3"/>
          <w:sz w:val="24"/>
          <w:szCs w:val="24"/>
        </w:rPr>
        <w:t xml:space="preserve"> </w:t>
      </w:r>
      <w:r>
        <w:rPr>
          <w:rFonts w:hint="default" w:ascii="Arial" w:hAnsi="Arial" w:cs="Arial"/>
          <w:i w:val="0"/>
          <w:iCs w:val="0"/>
          <w:sz w:val="24"/>
          <w:szCs w:val="24"/>
        </w:rPr>
        <w:t>executado</w:t>
      </w:r>
      <w:r>
        <w:rPr>
          <w:rFonts w:hint="default" w:ascii="Arial" w:hAnsi="Arial" w:cs="Arial"/>
          <w:i w:val="0"/>
          <w:iCs w:val="0"/>
          <w:spacing w:val="-4"/>
          <w:sz w:val="24"/>
          <w:szCs w:val="24"/>
        </w:rPr>
        <w:t xml:space="preserve"> </w:t>
      </w:r>
      <w:r>
        <w:rPr>
          <w:rFonts w:hint="default" w:ascii="Arial" w:hAnsi="Arial" w:cs="Arial"/>
          <w:i w:val="0"/>
          <w:iCs w:val="0"/>
          <w:sz w:val="24"/>
          <w:szCs w:val="24"/>
        </w:rPr>
        <w:t>(m)</w:t>
      </w:r>
    </w:p>
    <w:p>
      <w:pPr>
        <w:spacing w:line="360" w:lineRule="auto"/>
        <w:jc w:val="both"/>
        <w:rPr>
          <w:rFonts w:hint="default" w:ascii="Arial" w:hAnsi="Arial" w:eastAsia="SimSun" w:cs="Arial"/>
          <w:i w:val="0"/>
          <w:iCs w:val="0"/>
          <w:color w:val="000000"/>
          <w:kern w:val="0"/>
          <w:sz w:val="24"/>
          <w:szCs w:val="24"/>
          <w:u w:val="none"/>
          <w:lang w:val="en-US" w:eastAsia="zh-CN" w:bidi="ar"/>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eastAsia="SimSun" w:cs="Arial"/>
          <w:i w:val="0"/>
          <w:iCs w:val="0"/>
          <w:color w:val="000000"/>
          <w:kern w:val="0"/>
          <w:sz w:val="24"/>
          <w:szCs w:val="24"/>
          <w:u w:val="none"/>
          <w:lang w:val="en-US" w:eastAsia="zh-CN" w:bidi="ar"/>
        </w:rPr>
        <w:t>Caixa coletora em bloco pré-moldado para d=0,80m (1,20 x 1,20m) em Vias Urbanas</w:t>
      </w:r>
    </w:p>
    <w:p>
      <w:pPr>
        <w:pStyle w:val="3"/>
        <w:spacing w:line="360" w:lineRule="auto"/>
        <w:ind w:right="184"/>
        <w:jc w:val="both"/>
        <w:rPr>
          <w:rFonts w:hint="default" w:ascii="Arial" w:hAnsi="Arial" w:cs="Arial"/>
          <w:i w:val="0"/>
          <w:iCs w:val="0"/>
          <w:sz w:val="24"/>
          <w:szCs w:val="24"/>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fornecer caixas coletoras em bloco pré-moldado </w:t>
      </w:r>
      <w:r>
        <w:rPr>
          <w:rFonts w:hint="default" w:ascii="Arial" w:hAnsi="Arial" w:cs="Arial"/>
          <w:i w:val="0"/>
          <w:iCs w:val="0"/>
          <w:sz w:val="24"/>
          <w:szCs w:val="24"/>
        </w:rPr>
        <w:t>para d=0,80m (1,20 x 1,20m)</w:t>
      </w:r>
      <w:r>
        <w:rPr>
          <w:rFonts w:hint="default" w:ascii="Arial" w:hAnsi="Arial" w:cs="Arial"/>
          <w:i w:val="0"/>
          <w:iCs w:val="0"/>
          <w:sz w:val="24"/>
          <w:szCs w:val="24"/>
          <w:lang w:val="pt-BR" w:eastAsia="en-US" w:bidi="ar-SA"/>
        </w:rPr>
        <w:t>.</w:t>
      </w:r>
    </w:p>
    <w:p>
      <w:pPr>
        <w:spacing w:before="1"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4"/>
          <w:sz w:val="24"/>
          <w:szCs w:val="24"/>
        </w:rPr>
        <w:t xml:space="preserve"> </w:t>
      </w:r>
      <w:r>
        <w:rPr>
          <w:rFonts w:hint="default" w:ascii="Arial" w:hAnsi="Arial" w:cs="Arial"/>
          <w:i w:val="0"/>
          <w:iCs w:val="0"/>
          <w:sz w:val="24"/>
          <w:szCs w:val="24"/>
          <w:lang w:val="pt-BR"/>
        </w:rPr>
        <w:t>unidade instalada</w:t>
      </w:r>
      <w:r>
        <w:rPr>
          <w:rFonts w:hint="default" w:ascii="Arial" w:hAnsi="Arial" w:cs="Arial"/>
          <w:i w:val="0"/>
          <w:iCs w:val="0"/>
          <w:spacing w:val="-4"/>
          <w:sz w:val="24"/>
          <w:szCs w:val="24"/>
        </w:rPr>
        <w:t xml:space="preserve"> </w:t>
      </w:r>
      <w:r>
        <w:rPr>
          <w:rFonts w:hint="default" w:ascii="Arial" w:hAnsi="Arial" w:cs="Arial"/>
          <w:i w:val="0"/>
          <w:iCs w:val="0"/>
          <w:sz w:val="24"/>
          <w:szCs w:val="24"/>
        </w:rPr>
        <w:t>(</w:t>
      </w:r>
      <w:r>
        <w:rPr>
          <w:rFonts w:hint="default" w:ascii="Arial" w:hAnsi="Arial" w:cs="Arial"/>
          <w:i w:val="0"/>
          <w:iCs w:val="0"/>
          <w:sz w:val="24"/>
          <w:szCs w:val="24"/>
          <w:lang w:val="pt-BR"/>
        </w:rPr>
        <w:t>und</w:t>
      </w:r>
      <w:r>
        <w:rPr>
          <w:rFonts w:hint="default" w:ascii="Arial" w:hAnsi="Arial" w:cs="Arial"/>
          <w:i w:val="0"/>
          <w:iCs w:val="0"/>
          <w:sz w:val="24"/>
          <w:szCs w:val="24"/>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Boca de concreto ciclópico para BSTC diâmetro 0,80 m</w:t>
      </w:r>
    </w:p>
    <w:p>
      <w:pPr>
        <w:pStyle w:val="3"/>
        <w:spacing w:line="360" w:lineRule="auto"/>
        <w:ind w:right="184"/>
        <w:jc w:val="both"/>
        <w:rPr>
          <w:rFonts w:hint="default" w:ascii="Arial" w:hAnsi="Arial" w:cs="Arial"/>
          <w:i w:val="0"/>
          <w:iCs w:val="0"/>
          <w:sz w:val="24"/>
          <w:szCs w:val="24"/>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fornecer </w:t>
      </w:r>
      <w:r>
        <w:rPr>
          <w:rFonts w:hint="default" w:ascii="Arial" w:hAnsi="Arial" w:cs="Arial"/>
          <w:i w:val="0"/>
          <w:iCs w:val="0"/>
          <w:sz w:val="24"/>
          <w:szCs w:val="24"/>
        </w:rPr>
        <w:t>Boca de concreto ciclópico para BSTC diâmetro 0,</w:t>
      </w:r>
      <w:r>
        <w:rPr>
          <w:rFonts w:hint="default" w:ascii="Arial" w:hAnsi="Arial" w:cs="Arial"/>
          <w:i w:val="0"/>
          <w:iCs w:val="0"/>
          <w:sz w:val="24"/>
          <w:szCs w:val="24"/>
          <w:lang w:val="pt-BR"/>
        </w:rPr>
        <w:t>8</w:t>
      </w:r>
      <w:r>
        <w:rPr>
          <w:rFonts w:hint="default" w:ascii="Arial" w:hAnsi="Arial" w:cs="Arial"/>
          <w:i w:val="0"/>
          <w:iCs w:val="0"/>
          <w:sz w:val="24"/>
          <w:szCs w:val="24"/>
        </w:rPr>
        <w:t>0 m</w:t>
      </w:r>
      <w:r>
        <w:rPr>
          <w:rFonts w:hint="default" w:ascii="Arial" w:hAnsi="Arial" w:cs="Arial"/>
          <w:i w:val="0"/>
          <w:iCs w:val="0"/>
          <w:sz w:val="24"/>
          <w:szCs w:val="24"/>
          <w:lang w:val="pt-BR" w:eastAsia="en-US" w:bidi="ar-SA"/>
        </w:rPr>
        <w:t>.</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unidade</w:t>
      </w:r>
      <w:r>
        <w:rPr>
          <w:rFonts w:hint="default" w:ascii="Arial" w:hAnsi="Arial" w:cs="Arial"/>
          <w:i w:val="0"/>
          <w:iCs w:val="0"/>
          <w:spacing w:val="-4"/>
          <w:sz w:val="24"/>
          <w:szCs w:val="24"/>
        </w:rPr>
        <w:t xml:space="preserve"> </w:t>
      </w:r>
      <w:r>
        <w:rPr>
          <w:rFonts w:hint="default" w:ascii="Arial" w:hAnsi="Arial" w:cs="Arial"/>
          <w:i w:val="0"/>
          <w:iCs w:val="0"/>
          <w:sz w:val="24"/>
          <w:szCs w:val="24"/>
        </w:rPr>
        <w:t>executada</w:t>
      </w:r>
      <w:r>
        <w:rPr>
          <w:rFonts w:hint="default" w:ascii="Arial" w:hAnsi="Arial" w:cs="Arial"/>
          <w:i w:val="0"/>
          <w:iCs w:val="0"/>
          <w:sz w:val="24"/>
          <w:szCs w:val="24"/>
          <w:lang w:val="pt-BR"/>
        </w:rPr>
        <w:t xml:space="preserve"> (und).</w:t>
      </w:r>
    </w:p>
    <w:p>
      <w:pPr>
        <w:spacing w:line="360" w:lineRule="auto"/>
        <w:ind w:firstLine="120" w:firstLineChars="50"/>
        <w:jc w:val="both"/>
        <w:rPr>
          <w:rFonts w:hint="default" w:ascii="Arial" w:hAnsi="Arial" w:cs="Arial"/>
          <w:sz w:val="24"/>
          <w:szCs w:val="24"/>
          <w:lang w:val="pt-BR"/>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Transposição de segmento de sarjeta - TSS 01, inclusive transporte do tubo de concreto</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i w:val="0"/>
          <w:iCs w:val="0"/>
          <w:sz w:val="24"/>
          <w:szCs w:val="24"/>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executar Transposição de segmento de sarjeta - TSS 01 </w:t>
      </w:r>
      <w:r>
        <w:rPr>
          <w:rFonts w:hint="default" w:ascii="Arial" w:hAnsi="Arial" w:cs="Arial"/>
          <w:i w:val="0"/>
          <w:iCs w:val="0"/>
          <w:sz w:val="24"/>
          <w:szCs w:val="24"/>
          <w:lang w:val="pt-BR" w:eastAsia="en-US" w:bidi="ar-SA"/>
        </w:rPr>
        <w:t>.</w:t>
      </w:r>
    </w:p>
    <w:p>
      <w:pPr>
        <w:spacing w:before="1"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4"/>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3"/>
          <w:sz w:val="24"/>
          <w:szCs w:val="24"/>
        </w:rPr>
        <w:t xml:space="preserve"> </w:t>
      </w:r>
      <w:r>
        <w:rPr>
          <w:rFonts w:hint="default" w:ascii="Arial" w:hAnsi="Arial" w:cs="Arial"/>
          <w:i w:val="0"/>
          <w:iCs w:val="0"/>
          <w:sz w:val="24"/>
          <w:szCs w:val="24"/>
        </w:rPr>
        <w:t>executado</w:t>
      </w:r>
      <w:r>
        <w:rPr>
          <w:rFonts w:hint="default" w:ascii="Arial" w:hAnsi="Arial" w:cs="Arial"/>
          <w:i w:val="0"/>
          <w:iCs w:val="0"/>
          <w:spacing w:val="-4"/>
          <w:sz w:val="24"/>
          <w:szCs w:val="24"/>
        </w:rPr>
        <w:t xml:space="preserve"> </w:t>
      </w:r>
      <w:r>
        <w:rPr>
          <w:rFonts w:hint="default" w:ascii="Arial" w:hAnsi="Arial" w:cs="Arial"/>
          <w:i w:val="0"/>
          <w:iCs w:val="0"/>
          <w:sz w:val="24"/>
          <w:szCs w:val="24"/>
        </w:rPr>
        <w:t>(m)</w:t>
      </w:r>
    </w:p>
    <w:p>
      <w:pPr>
        <w:spacing w:line="360" w:lineRule="auto"/>
        <w:jc w:val="both"/>
        <w:rPr>
          <w:rFonts w:hint="default" w:ascii="Arial" w:hAnsi="Arial" w:cs="Arial"/>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Descida d'água concreto simples (degraus) c/ caiação (DSA-03) apoio</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i w:val="0"/>
          <w:iCs w:val="0"/>
          <w:sz w:val="24"/>
          <w:szCs w:val="24"/>
          <w:lang w:val="pt-BR"/>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executar apoio descida d’água concreto simples.</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unidade</w:t>
      </w:r>
      <w:r>
        <w:rPr>
          <w:rFonts w:hint="default" w:ascii="Arial" w:hAnsi="Arial" w:cs="Arial"/>
          <w:i w:val="0"/>
          <w:iCs w:val="0"/>
          <w:spacing w:val="-4"/>
          <w:sz w:val="24"/>
          <w:szCs w:val="24"/>
        </w:rPr>
        <w:t xml:space="preserve"> </w:t>
      </w:r>
      <w:r>
        <w:rPr>
          <w:rFonts w:hint="default" w:ascii="Arial" w:hAnsi="Arial" w:cs="Arial"/>
          <w:i w:val="0"/>
          <w:iCs w:val="0"/>
          <w:sz w:val="24"/>
          <w:szCs w:val="24"/>
        </w:rPr>
        <w:t>executada</w:t>
      </w:r>
      <w:r>
        <w:rPr>
          <w:rFonts w:hint="default" w:ascii="Arial" w:hAnsi="Arial" w:cs="Arial"/>
          <w:i w:val="0"/>
          <w:iCs w:val="0"/>
          <w:sz w:val="24"/>
          <w:szCs w:val="24"/>
          <w:lang w:val="pt-BR"/>
        </w:rPr>
        <w:t xml:space="preserve"> (und).</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Descida d'água concreto simples (degraus) c/ caiação (DSA-03) degrau</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i w:val="0"/>
          <w:iCs w:val="0"/>
          <w:sz w:val="24"/>
          <w:szCs w:val="24"/>
          <w:lang w:val="pt-BR"/>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executar degrau de descida d’água concreto simples.</w:t>
      </w:r>
    </w:p>
    <w:p>
      <w:pPr>
        <w:spacing w:before="1"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4"/>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rPr>
        <w:t>linear</w:t>
      </w:r>
      <w:r>
        <w:rPr>
          <w:rFonts w:hint="default" w:ascii="Arial" w:hAnsi="Arial" w:cs="Arial"/>
          <w:i w:val="0"/>
          <w:iCs w:val="0"/>
          <w:spacing w:val="-3"/>
          <w:sz w:val="24"/>
          <w:szCs w:val="24"/>
        </w:rPr>
        <w:t xml:space="preserve"> </w:t>
      </w:r>
      <w:r>
        <w:rPr>
          <w:rFonts w:hint="default" w:ascii="Arial" w:hAnsi="Arial" w:cs="Arial"/>
          <w:i w:val="0"/>
          <w:iCs w:val="0"/>
          <w:sz w:val="24"/>
          <w:szCs w:val="24"/>
        </w:rPr>
        <w:t>executado</w:t>
      </w:r>
      <w:r>
        <w:rPr>
          <w:rFonts w:hint="default" w:ascii="Arial" w:hAnsi="Arial" w:cs="Arial"/>
          <w:i w:val="0"/>
          <w:iCs w:val="0"/>
          <w:spacing w:val="-4"/>
          <w:sz w:val="24"/>
          <w:szCs w:val="24"/>
        </w:rPr>
        <w:t xml:space="preserve"> </w:t>
      </w:r>
      <w:r>
        <w:rPr>
          <w:rFonts w:hint="default" w:ascii="Arial" w:hAnsi="Arial" w:cs="Arial"/>
          <w:i w:val="0"/>
          <w:iCs w:val="0"/>
          <w:sz w:val="24"/>
          <w:szCs w:val="24"/>
        </w:rPr>
        <w:t>(m)</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Entrada para descida d'água EDA-02</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i w:val="0"/>
          <w:iCs w:val="0"/>
          <w:sz w:val="24"/>
          <w:szCs w:val="24"/>
          <w:lang w:val="pt-BR"/>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fornecer entrada para descida d’água EDA-02.</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unidade</w:t>
      </w:r>
      <w:r>
        <w:rPr>
          <w:rFonts w:hint="default" w:ascii="Arial" w:hAnsi="Arial" w:cs="Arial"/>
          <w:i w:val="0"/>
          <w:iCs w:val="0"/>
          <w:spacing w:val="-4"/>
          <w:sz w:val="24"/>
          <w:szCs w:val="24"/>
        </w:rPr>
        <w:t xml:space="preserve"> </w:t>
      </w:r>
      <w:r>
        <w:rPr>
          <w:rFonts w:hint="default" w:ascii="Arial" w:hAnsi="Arial" w:cs="Arial"/>
          <w:i w:val="0"/>
          <w:iCs w:val="0"/>
          <w:sz w:val="24"/>
          <w:szCs w:val="24"/>
        </w:rPr>
        <w:t>executada</w:t>
      </w:r>
      <w:r>
        <w:rPr>
          <w:rFonts w:hint="default" w:ascii="Arial" w:hAnsi="Arial" w:cs="Arial"/>
          <w:i w:val="0"/>
          <w:iCs w:val="0"/>
          <w:sz w:val="24"/>
          <w:szCs w:val="24"/>
          <w:lang w:val="pt-BR"/>
        </w:rPr>
        <w:t xml:space="preserve"> (und).</w:t>
      </w:r>
    </w:p>
    <w:p>
      <w:pPr>
        <w:ind w:firstLine="120" w:firstLineChars="50"/>
        <w:rPr>
          <w:rFonts w:hint="default"/>
          <w:sz w:val="24"/>
          <w:lang w:val="pt-BR"/>
        </w:rPr>
      </w:pPr>
    </w:p>
    <w:p>
      <w:pPr>
        <w:ind w:firstLine="120" w:firstLineChars="50"/>
        <w:rPr>
          <w:rFonts w:hint="default"/>
          <w:sz w:val="24"/>
          <w:lang w:val="pt-BR"/>
        </w:rPr>
      </w:pPr>
    </w:p>
    <w:p>
      <w:pPr>
        <w:numPr>
          <w:ilvl w:val="0"/>
          <w:numId w:val="4"/>
        </w:numPr>
        <w:spacing w:line="360" w:lineRule="auto"/>
        <w:ind w:left="386" w:leftChars="0" w:right="0" w:rightChars="0" w:hanging="267" w:firstLineChars="0"/>
        <w:jc w:val="both"/>
        <w:rPr>
          <w:rFonts w:hint="default" w:ascii="Arial" w:hAnsi="Arial" w:cs="Arial"/>
          <w:i w:val="0"/>
          <w:iCs w:val="0"/>
          <w:sz w:val="24"/>
          <w:szCs w:val="24"/>
          <w:lang w:val="pt-BR"/>
        </w:rPr>
      </w:pPr>
      <w:r>
        <w:rPr>
          <w:rFonts w:hint="default" w:ascii="Arial" w:hAnsi="Arial" w:cs="Arial"/>
          <w:b/>
          <w:bCs/>
          <w:i w:val="0"/>
          <w:iCs w:val="0"/>
          <w:sz w:val="24"/>
          <w:szCs w:val="24"/>
          <w:lang w:val="pt-BR"/>
        </w:rPr>
        <w:t>PAVIMENTAÇÃO</w:t>
      </w:r>
    </w:p>
    <w:p>
      <w:pPr>
        <w:numPr>
          <w:ilvl w:val="0"/>
          <w:numId w:val="0"/>
        </w:numPr>
        <w:spacing w:line="360" w:lineRule="auto"/>
        <w:ind w:right="0" w:rightChars="0"/>
        <w:jc w:val="both"/>
        <w:rPr>
          <w:rFonts w:hint="default" w:ascii="Arial" w:hAnsi="Arial" w:cs="Arial"/>
          <w:i w:val="0"/>
          <w:iCs w:val="0"/>
          <w:sz w:val="24"/>
          <w:szCs w:val="24"/>
          <w:lang w:val="pt-BR"/>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Regularização e compactação do sub-leito (100% P.I.) H = 0,20 m</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i w:val="0"/>
          <w:iCs w:val="0"/>
          <w:sz w:val="24"/>
          <w:szCs w:val="24"/>
          <w:lang w:val="en-US"/>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regularizar e compactar o sub-leito.</w:t>
      </w:r>
    </w:p>
    <w:p>
      <w:pPr>
        <w:spacing w:before="1"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medição:</w:t>
      </w:r>
      <w:r>
        <w:rPr>
          <w:rFonts w:hint="default" w:ascii="Arial" w:hAnsi="Arial" w:cs="Arial"/>
          <w:i w:val="0"/>
          <w:iCs w:val="0"/>
          <w:spacing w:val="-4"/>
          <w:sz w:val="24"/>
          <w:szCs w:val="24"/>
        </w:rPr>
        <w:t xml:space="preserve"> </w:t>
      </w:r>
      <w:r>
        <w:rPr>
          <w:rFonts w:hint="default" w:ascii="Arial" w:hAnsi="Arial" w:cs="Arial"/>
          <w:i w:val="0"/>
          <w:iCs w:val="0"/>
          <w:sz w:val="24"/>
          <w:szCs w:val="24"/>
        </w:rPr>
        <w:t>Por</w:t>
      </w:r>
      <w:r>
        <w:rPr>
          <w:rFonts w:hint="default" w:ascii="Arial" w:hAnsi="Arial" w:cs="Arial"/>
          <w:i w:val="0"/>
          <w:iCs w:val="0"/>
          <w:spacing w:val="-4"/>
          <w:sz w:val="24"/>
          <w:szCs w:val="24"/>
        </w:rPr>
        <w:t xml:space="preserve"> </w:t>
      </w:r>
      <w:r>
        <w:rPr>
          <w:rFonts w:hint="default" w:ascii="Arial" w:hAnsi="Arial" w:cs="Arial"/>
          <w:i w:val="0"/>
          <w:iCs w:val="0"/>
          <w:sz w:val="24"/>
          <w:szCs w:val="24"/>
        </w:rPr>
        <w:t>metro</w:t>
      </w:r>
      <w:r>
        <w:rPr>
          <w:rFonts w:hint="default" w:ascii="Arial" w:hAnsi="Arial" w:cs="Arial"/>
          <w:i w:val="0"/>
          <w:iCs w:val="0"/>
          <w:spacing w:val="-3"/>
          <w:sz w:val="24"/>
          <w:szCs w:val="24"/>
        </w:rPr>
        <w:t xml:space="preserve"> </w:t>
      </w:r>
      <w:r>
        <w:rPr>
          <w:rFonts w:hint="default" w:ascii="Arial" w:hAnsi="Arial" w:cs="Arial"/>
          <w:i w:val="0"/>
          <w:iCs w:val="0"/>
          <w:sz w:val="24"/>
          <w:szCs w:val="24"/>
          <w:lang w:val="pt-BR"/>
        </w:rPr>
        <w:t xml:space="preserve">quadrado </w:t>
      </w:r>
      <w:r>
        <w:rPr>
          <w:rFonts w:hint="default" w:ascii="Arial" w:hAnsi="Arial" w:cs="Arial"/>
          <w:i w:val="0"/>
          <w:iCs w:val="0"/>
          <w:sz w:val="24"/>
          <w:szCs w:val="24"/>
        </w:rPr>
        <w:t>executado</w:t>
      </w:r>
      <w:r>
        <w:rPr>
          <w:rFonts w:hint="default" w:ascii="Arial" w:hAnsi="Arial" w:cs="Arial"/>
          <w:i w:val="0"/>
          <w:iCs w:val="0"/>
          <w:spacing w:val="-4"/>
          <w:sz w:val="24"/>
          <w:szCs w:val="24"/>
        </w:rPr>
        <w:t xml:space="preserve"> </w:t>
      </w:r>
      <w:r>
        <w:rPr>
          <w:rFonts w:hint="default" w:ascii="Arial" w:hAnsi="Arial" w:cs="Arial"/>
          <w:i w:val="0"/>
          <w:iCs w:val="0"/>
          <w:sz w:val="24"/>
          <w:szCs w:val="24"/>
        </w:rPr>
        <w:t>(m</w:t>
      </w:r>
      <w:r>
        <w:rPr>
          <w:rFonts w:hint="default" w:ascii="Arial" w:hAnsi="Arial" w:cs="Arial"/>
          <w:i w:val="0"/>
          <w:iCs w:val="0"/>
          <w:sz w:val="24"/>
          <w:szCs w:val="24"/>
          <w:lang w:val="pt-BR"/>
        </w:rPr>
        <w:t>²</w:t>
      </w:r>
      <w:r>
        <w:rPr>
          <w:rFonts w:hint="default" w:ascii="Arial" w:hAnsi="Arial" w:cs="Arial"/>
          <w:i w:val="0"/>
          <w:iCs w:val="0"/>
          <w:sz w:val="24"/>
          <w:szCs w:val="24"/>
        </w:rPr>
        <w:t>)</w:t>
      </w:r>
      <w:r>
        <w:rPr>
          <w:rFonts w:hint="default" w:ascii="Arial" w:hAnsi="Arial" w:cs="Arial"/>
          <w:i w:val="0"/>
          <w:iCs w:val="0"/>
          <w:sz w:val="24"/>
          <w:szCs w:val="24"/>
          <w:lang w:val="pt-BR"/>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Pavimentação com blocos de concreto (35 MPa), esp. = 10 cm, sobre colchão areia esp.= 5cm , EXclusive fornecimento do bloco e INclusive o fornecimento da areia e transporte dos blocos e da areia</w:t>
      </w:r>
      <w:r>
        <w:rPr>
          <w:rFonts w:hint="default" w:ascii="Arial" w:hAnsi="Arial" w:cs="Arial"/>
          <w:i w:val="0"/>
          <w:iCs w:val="0"/>
          <w:sz w:val="24"/>
          <w:szCs w:val="24"/>
          <w:lang w:val="pt-BR"/>
        </w:rPr>
        <w:t>.</w:t>
      </w:r>
    </w:p>
    <w:p>
      <w:pPr>
        <w:pStyle w:val="3"/>
        <w:spacing w:before="136" w:line="360" w:lineRule="auto"/>
        <w:ind w:right="181"/>
        <w:jc w:val="both"/>
        <w:rPr>
          <w:rFonts w:hint="default" w:ascii="Arial" w:hAnsi="Arial" w:cs="Arial"/>
          <w:i w:val="0"/>
          <w:iCs w:val="0"/>
          <w:sz w:val="24"/>
          <w:szCs w:val="24"/>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w:t>
      </w:r>
      <w:r>
        <w:rPr>
          <w:rFonts w:hint="default" w:ascii="Arial" w:hAnsi="Arial" w:cs="Arial"/>
          <w:i w:val="0"/>
          <w:iCs w:val="0"/>
          <w:sz w:val="24"/>
          <w:szCs w:val="24"/>
        </w:rPr>
        <w:t>Sobre a base concluída deve ser lançada uma camada de material granular</w:t>
      </w:r>
      <w:r>
        <w:rPr>
          <w:rFonts w:hint="default" w:ascii="Arial" w:hAnsi="Arial" w:cs="Arial"/>
          <w:i w:val="0"/>
          <w:iCs w:val="0"/>
          <w:spacing w:val="1"/>
          <w:sz w:val="24"/>
          <w:szCs w:val="24"/>
        </w:rPr>
        <w:t xml:space="preserve"> </w:t>
      </w:r>
      <w:r>
        <w:rPr>
          <w:rFonts w:hint="default" w:ascii="Arial" w:hAnsi="Arial" w:cs="Arial"/>
          <w:i w:val="0"/>
          <w:iCs w:val="0"/>
          <w:sz w:val="24"/>
          <w:szCs w:val="24"/>
        </w:rPr>
        <w:t>inerte, com diâmetro máximo de 4,8 mm e com espessura uniforme, após</w:t>
      </w:r>
      <w:r>
        <w:rPr>
          <w:rFonts w:hint="default" w:ascii="Arial" w:hAnsi="Arial" w:cs="Arial"/>
          <w:i w:val="0"/>
          <w:iCs w:val="0"/>
          <w:spacing w:val="1"/>
          <w:sz w:val="24"/>
          <w:szCs w:val="24"/>
        </w:rPr>
        <w:t xml:space="preserve"> </w:t>
      </w:r>
      <w:r>
        <w:rPr>
          <w:rFonts w:hint="default" w:ascii="Arial" w:hAnsi="Arial" w:cs="Arial"/>
          <w:i w:val="0"/>
          <w:iCs w:val="0"/>
          <w:sz w:val="24"/>
          <w:szCs w:val="24"/>
        </w:rPr>
        <w:t>compactada</w:t>
      </w:r>
      <w:r>
        <w:rPr>
          <w:rFonts w:hint="default" w:ascii="Arial" w:hAnsi="Arial" w:cs="Arial"/>
          <w:i w:val="0"/>
          <w:iCs w:val="0"/>
          <w:spacing w:val="22"/>
          <w:sz w:val="24"/>
          <w:szCs w:val="24"/>
        </w:rPr>
        <w:t xml:space="preserve"> </w:t>
      </w:r>
      <w:r>
        <w:rPr>
          <w:rFonts w:hint="default" w:ascii="Arial" w:hAnsi="Arial" w:cs="Arial"/>
          <w:i w:val="0"/>
          <w:iCs w:val="0"/>
          <w:sz w:val="24"/>
          <w:szCs w:val="24"/>
        </w:rPr>
        <w:t>de</w:t>
      </w:r>
      <w:r>
        <w:rPr>
          <w:rFonts w:hint="default" w:ascii="Arial" w:hAnsi="Arial" w:cs="Arial"/>
          <w:i w:val="0"/>
          <w:iCs w:val="0"/>
          <w:spacing w:val="26"/>
          <w:sz w:val="24"/>
          <w:szCs w:val="24"/>
        </w:rPr>
        <w:t xml:space="preserve"> </w:t>
      </w:r>
      <w:r>
        <w:rPr>
          <w:rFonts w:hint="default" w:ascii="Arial" w:hAnsi="Arial" w:cs="Arial"/>
          <w:i w:val="0"/>
          <w:iCs w:val="0"/>
          <w:sz w:val="24"/>
          <w:szCs w:val="24"/>
        </w:rPr>
        <w:t>cm</w:t>
      </w:r>
      <w:r>
        <w:rPr>
          <w:rFonts w:hint="default" w:ascii="Arial" w:hAnsi="Arial" w:cs="Arial"/>
          <w:i w:val="0"/>
          <w:iCs w:val="0"/>
          <w:spacing w:val="25"/>
          <w:sz w:val="24"/>
          <w:szCs w:val="24"/>
        </w:rPr>
        <w:t xml:space="preserve"> </w:t>
      </w:r>
      <w:r>
        <w:rPr>
          <w:rFonts w:hint="default" w:ascii="Arial" w:hAnsi="Arial" w:cs="Arial"/>
          <w:i w:val="0"/>
          <w:iCs w:val="0"/>
          <w:sz w:val="24"/>
          <w:szCs w:val="24"/>
        </w:rPr>
        <w:t>8</w:t>
      </w:r>
      <w:r>
        <w:rPr>
          <w:rFonts w:hint="default" w:ascii="Arial" w:hAnsi="Arial" w:cs="Arial"/>
          <w:i w:val="0"/>
          <w:iCs w:val="0"/>
          <w:spacing w:val="24"/>
          <w:sz w:val="24"/>
          <w:szCs w:val="24"/>
        </w:rPr>
        <w:t xml:space="preserve"> </w:t>
      </w:r>
      <w:r>
        <w:rPr>
          <w:rFonts w:hint="default" w:ascii="Arial" w:hAnsi="Arial" w:cs="Arial"/>
          <w:i w:val="0"/>
          <w:iCs w:val="0"/>
          <w:sz w:val="24"/>
          <w:szCs w:val="24"/>
        </w:rPr>
        <w:t>a</w:t>
      </w:r>
      <w:r>
        <w:rPr>
          <w:rFonts w:hint="default" w:ascii="Arial" w:hAnsi="Arial" w:cs="Arial"/>
          <w:i w:val="0"/>
          <w:iCs w:val="0"/>
          <w:spacing w:val="26"/>
          <w:sz w:val="24"/>
          <w:szCs w:val="24"/>
        </w:rPr>
        <w:t xml:space="preserve"> </w:t>
      </w:r>
      <w:r>
        <w:rPr>
          <w:rFonts w:hint="default" w:ascii="Arial" w:hAnsi="Arial" w:cs="Arial"/>
          <w:i w:val="0"/>
          <w:iCs w:val="0"/>
          <w:sz w:val="24"/>
          <w:szCs w:val="24"/>
        </w:rPr>
        <w:t>10</w:t>
      </w:r>
      <w:r>
        <w:rPr>
          <w:rFonts w:hint="default" w:ascii="Arial" w:hAnsi="Arial" w:cs="Arial"/>
          <w:i w:val="0"/>
          <w:iCs w:val="0"/>
          <w:spacing w:val="25"/>
          <w:sz w:val="24"/>
          <w:szCs w:val="24"/>
        </w:rPr>
        <w:t xml:space="preserve"> </w:t>
      </w:r>
      <w:r>
        <w:rPr>
          <w:rFonts w:hint="default" w:ascii="Arial" w:hAnsi="Arial" w:cs="Arial"/>
          <w:i w:val="0"/>
          <w:iCs w:val="0"/>
          <w:sz w:val="24"/>
          <w:szCs w:val="24"/>
        </w:rPr>
        <w:t>cm,</w:t>
      </w:r>
      <w:r>
        <w:rPr>
          <w:rFonts w:hint="default" w:ascii="Arial" w:hAnsi="Arial" w:cs="Arial"/>
          <w:i w:val="0"/>
          <w:iCs w:val="0"/>
          <w:spacing w:val="24"/>
          <w:sz w:val="24"/>
          <w:szCs w:val="24"/>
        </w:rPr>
        <w:t xml:space="preserve"> </w:t>
      </w:r>
      <w:r>
        <w:rPr>
          <w:rFonts w:hint="default" w:ascii="Arial" w:hAnsi="Arial" w:cs="Arial"/>
          <w:i w:val="0"/>
          <w:iCs w:val="0"/>
          <w:sz w:val="24"/>
          <w:szCs w:val="24"/>
        </w:rPr>
        <w:t>na</w:t>
      </w:r>
      <w:r>
        <w:rPr>
          <w:rFonts w:hint="default" w:ascii="Arial" w:hAnsi="Arial" w:cs="Arial"/>
          <w:i w:val="0"/>
          <w:iCs w:val="0"/>
          <w:spacing w:val="24"/>
          <w:sz w:val="24"/>
          <w:szCs w:val="24"/>
        </w:rPr>
        <w:t xml:space="preserve"> </w:t>
      </w:r>
      <w:r>
        <w:rPr>
          <w:rFonts w:hint="default" w:ascii="Arial" w:hAnsi="Arial" w:cs="Arial"/>
          <w:i w:val="0"/>
          <w:iCs w:val="0"/>
          <w:sz w:val="24"/>
          <w:szCs w:val="24"/>
        </w:rPr>
        <w:t>qual</w:t>
      </w:r>
      <w:r>
        <w:rPr>
          <w:rFonts w:hint="default" w:ascii="Arial" w:hAnsi="Arial" w:cs="Arial"/>
          <w:i w:val="0"/>
          <w:iCs w:val="0"/>
          <w:spacing w:val="25"/>
          <w:sz w:val="24"/>
          <w:szCs w:val="24"/>
        </w:rPr>
        <w:t xml:space="preserve"> </w:t>
      </w:r>
      <w:r>
        <w:rPr>
          <w:rFonts w:hint="default" w:ascii="Arial" w:hAnsi="Arial" w:cs="Arial"/>
          <w:i w:val="0"/>
          <w:iCs w:val="0"/>
          <w:sz w:val="24"/>
          <w:szCs w:val="24"/>
        </w:rPr>
        <w:t>devem</w:t>
      </w:r>
      <w:r>
        <w:rPr>
          <w:rFonts w:hint="default" w:ascii="Arial" w:hAnsi="Arial" w:cs="Arial"/>
          <w:i w:val="0"/>
          <w:iCs w:val="0"/>
          <w:spacing w:val="25"/>
          <w:sz w:val="24"/>
          <w:szCs w:val="24"/>
        </w:rPr>
        <w:t xml:space="preserve"> </w:t>
      </w:r>
      <w:r>
        <w:rPr>
          <w:rFonts w:hint="default" w:ascii="Arial" w:hAnsi="Arial" w:cs="Arial"/>
          <w:i w:val="0"/>
          <w:iCs w:val="0"/>
          <w:sz w:val="24"/>
          <w:szCs w:val="24"/>
        </w:rPr>
        <w:t>ser</w:t>
      </w:r>
      <w:r>
        <w:rPr>
          <w:rFonts w:hint="default" w:ascii="Arial" w:hAnsi="Arial" w:cs="Arial"/>
          <w:i w:val="0"/>
          <w:iCs w:val="0"/>
          <w:spacing w:val="25"/>
          <w:sz w:val="24"/>
          <w:szCs w:val="24"/>
        </w:rPr>
        <w:t xml:space="preserve"> </w:t>
      </w:r>
      <w:r>
        <w:rPr>
          <w:rFonts w:hint="default" w:ascii="Arial" w:hAnsi="Arial" w:cs="Arial"/>
          <w:i w:val="0"/>
          <w:iCs w:val="0"/>
          <w:sz w:val="24"/>
          <w:szCs w:val="24"/>
        </w:rPr>
        <w:t>assentados</w:t>
      </w:r>
      <w:r>
        <w:rPr>
          <w:rFonts w:hint="default" w:ascii="Arial" w:hAnsi="Arial" w:cs="Arial"/>
          <w:i w:val="0"/>
          <w:iCs w:val="0"/>
          <w:spacing w:val="24"/>
          <w:sz w:val="24"/>
          <w:szCs w:val="24"/>
        </w:rPr>
        <w:t xml:space="preserve"> </w:t>
      </w:r>
      <w:r>
        <w:rPr>
          <w:rFonts w:hint="default" w:ascii="Arial" w:hAnsi="Arial" w:cs="Arial"/>
          <w:i w:val="0"/>
          <w:iCs w:val="0"/>
          <w:sz w:val="24"/>
          <w:szCs w:val="24"/>
        </w:rPr>
        <w:t>os</w:t>
      </w:r>
      <w:r>
        <w:rPr>
          <w:rFonts w:hint="default" w:ascii="Arial" w:hAnsi="Arial" w:cs="Arial"/>
          <w:i w:val="0"/>
          <w:iCs w:val="0"/>
          <w:spacing w:val="25"/>
          <w:sz w:val="24"/>
          <w:szCs w:val="24"/>
        </w:rPr>
        <w:t xml:space="preserve"> </w:t>
      </w:r>
      <w:r>
        <w:rPr>
          <w:rFonts w:hint="default" w:ascii="Arial" w:hAnsi="Arial" w:cs="Arial"/>
          <w:i w:val="0"/>
          <w:iCs w:val="0"/>
          <w:sz w:val="24"/>
          <w:szCs w:val="24"/>
        </w:rPr>
        <w:t>blocos</w:t>
      </w:r>
      <w:r>
        <w:rPr>
          <w:rFonts w:hint="default" w:ascii="Arial" w:hAnsi="Arial" w:cs="Arial"/>
          <w:i w:val="0"/>
          <w:iCs w:val="0"/>
          <w:spacing w:val="23"/>
          <w:sz w:val="24"/>
          <w:szCs w:val="24"/>
        </w:rPr>
        <w:t xml:space="preserve"> </w:t>
      </w:r>
      <w:r>
        <w:rPr>
          <w:rFonts w:hint="default" w:ascii="Arial" w:hAnsi="Arial" w:cs="Arial"/>
          <w:i w:val="0"/>
          <w:iCs w:val="0"/>
          <w:sz w:val="24"/>
          <w:szCs w:val="24"/>
        </w:rPr>
        <w:t>de</w:t>
      </w:r>
      <w:r>
        <w:rPr>
          <w:rFonts w:hint="default" w:ascii="Arial" w:hAnsi="Arial" w:cs="Arial"/>
          <w:i w:val="0"/>
          <w:iCs w:val="0"/>
          <w:sz w:val="24"/>
          <w:szCs w:val="24"/>
          <w:lang w:val="pt-BR"/>
        </w:rPr>
        <w:t xml:space="preserve"> c</w:t>
      </w:r>
      <w:r>
        <w:rPr>
          <w:rFonts w:hint="default" w:ascii="Arial" w:hAnsi="Arial" w:cs="Arial"/>
          <w:i w:val="0"/>
          <w:iCs w:val="0"/>
          <w:sz w:val="24"/>
          <w:szCs w:val="24"/>
        </w:rPr>
        <w:t>oncreto. O coxim de areia ou pó de pedra deve ser confinado por guias e</w:t>
      </w:r>
      <w:r>
        <w:rPr>
          <w:rFonts w:hint="default" w:ascii="Arial" w:hAnsi="Arial" w:cs="Arial"/>
          <w:i w:val="0"/>
          <w:iCs w:val="0"/>
          <w:spacing w:val="1"/>
          <w:sz w:val="24"/>
          <w:szCs w:val="24"/>
        </w:rPr>
        <w:t xml:space="preserve"> </w:t>
      </w:r>
      <w:r>
        <w:rPr>
          <w:rFonts w:hint="default" w:ascii="Arial" w:hAnsi="Arial" w:cs="Arial"/>
          <w:i w:val="0"/>
          <w:iCs w:val="0"/>
          <w:sz w:val="24"/>
          <w:szCs w:val="24"/>
        </w:rPr>
        <w:t>sarjetas,</w:t>
      </w:r>
      <w:r>
        <w:rPr>
          <w:rFonts w:hint="default" w:ascii="Arial" w:hAnsi="Arial" w:cs="Arial"/>
          <w:i w:val="0"/>
          <w:iCs w:val="0"/>
          <w:spacing w:val="-5"/>
          <w:sz w:val="24"/>
          <w:szCs w:val="24"/>
        </w:rPr>
        <w:t xml:space="preserve"> </w:t>
      </w:r>
      <w:r>
        <w:rPr>
          <w:rFonts w:hint="default" w:ascii="Arial" w:hAnsi="Arial" w:cs="Arial"/>
          <w:i w:val="0"/>
          <w:iCs w:val="0"/>
          <w:sz w:val="24"/>
          <w:szCs w:val="24"/>
        </w:rPr>
        <w:t>cuja colocação</w:t>
      </w:r>
      <w:r>
        <w:rPr>
          <w:rFonts w:hint="default" w:ascii="Arial" w:hAnsi="Arial" w:cs="Arial"/>
          <w:i w:val="0"/>
          <w:iCs w:val="0"/>
          <w:spacing w:val="1"/>
          <w:sz w:val="24"/>
          <w:szCs w:val="24"/>
        </w:rPr>
        <w:t xml:space="preserve"> </w:t>
      </w:r>
      <w:r>
        <w:rPr>
          <w:rFonts w:hint="default" w:ascii="Arial" w:hAnsi="Arial" w:cs="Arial"/>
          <w:i w:val="0"/>
          <w:iCs w:val="0"/>
          <w:sz w:val="24"/>
          <w:szCs w:val="24"/>
        </w:rPr>
        <w:t>é</w:t>
      </w:r>
      <w:r>
        <w:rPr>
          <w:rFonts w:hint="default" w:ascii="Arial" w:hAnsi="Arial" w:cs="Arial"/>
          <w:i w:val="0"/>
          <w:iCs w:val="0"/>
          <w:spacing w:val="-2"/>
          <w:sz w:val="24"/>
          <w:szCs w:val="24"/>
        </w:rPr>
        <w:t xml:space="preserve"> </w:t>
      </w:r>
      <w:r>
        <w:rPr>
          <w:rFonts w:hint="default" w:ascii="Arial" w:hAnsi="Arial" w:cs="Arial"/>
          <w:i w:val="0"/>
          <w:iCs w:val="0"/>
          <w:sz w:val="24"/>
          <w:szCs w:val="24"/>
        </w:rPr>
        <w:t>obrigatória</w:t>
      </w:r>
      <w:r>
        <w:rPr>
          <w:rFonts w:hint="default" w:ascii="Arial" w:hAnsi="Arial" w:cs="Arial"/>
          <w:i w:val="0"/>
          <w:iCs w:val="0"/>
          <w:spacing w:val="-1"/>
          <w:sz w:val="24"/>
          <w:szCs w:val="24"/>
        </w:rPr>
        <w:t xml:space="preserve"> </w:t>
      </w:r>
      <w:r>
        <w:rPr>
          <w:rFonts w:hint="default" w:ascii="Arial" w:hAnsi="Arial" w:cs="Arial"/>
          <w:i w:val="0"/>
          <w:iCs w:val="0"/>
          <w:sz w:val="24"/>
          <w:szCs w:val="24"/>
        </w:rPr>
        <w:t>neste</w:t>
      </w:r>
      <w:r>
        <w:rPr>
          <w:rFonts w:hint="default" w:ascii="Arial" w:hAnsi="Arial" w:cs="Arial"/>
          <w:i w:val="0"/>
          <w:iCs w:val="0"/>
          <w:spacing w:val="-2"/>
          <w:sz w:val="24"/>
          <w:szCs w:val="24"/>
        </w:rPr>
        <w:t xml:space="preserve"> </w:t>
      </w:r>
      <w:r>
        <w:rPr>
          <w:rFonts w:hint="default" w:ascii="Arial" w:hAnsi="Arial" w:cs="Arial"/>
          <w:i w:val="0"/>
          <w:iCs w:val="0"/>
          <w:sz w:val="24"/>
          <w:szCs w:val="24"/>
        </w:rPr>
        <w:t>tipo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1"/>
          <w:sz w:val="24"/>
          <w:szCs w:val="24"/>
        </w:rPr>
        <w:t xml:space="preserve"> </w:t>
      </w:r>
      <w:r>
        <w:rPr>
          <w:rFonts w:hint="default" w:ascii="Arial" w:hAnsi="Arial" w:cs="Arial"/>
          <w:i w:val="0"/>
          <w:iCs w:val="0"/>
          <w:sz w:val="24"/>
          <w:szCs w:val="24"/>
        </w:rPr>
        <w:t>pavimento.</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Plano</w:t>
      </w:r>
      <w:r>
        <w:rPr>
          <w:rFonts w:hint="default" w:ascii="Arial" w:hAnsi="Arial" w:cs="Arial"/>
          <w:i w:val="0"/>
          <w:iCs w:val="0"/>
          <w:spacing w:val="-7"/>
          <w:sz w:val="24"/>
          <w:szCs w:val="24"/>
        </w:rPr>
        <w:t xml:space="preserve"> </w:t>
      </w:r>
      <w:r>
        <w:rPr>
          <w:rFonts w:hint="default" w:ascii="Arial" w:hAnsi="Arial" w:cs="Arial"/>
          <w:i w:val="0"/>
          <w:iCs w:val="0"/>
          <w:sz w:val="24"/>
          <w:szCs w:val="24"/>
        </w:rPr>
        <w:t>de</w:t>
      </w:r>
      <w:r>
        <w:rPr>
          <w:rFonts w:hint="default" w:ascii="Arial" w:hAnsi="Arial" w:cs="Arial"/>
          <w:i w:val="0"/>
          <w:iCs w:val="0"/>
          <w:spacing w:val="-3"/>
          <w:sz w:val="24"/>
          <w:szCs w:val="24"/>
        </w:rPr>
        <w:t xml:space="preserve"> </w:t>
      </w:r>
      <w:r>
        <w:rPr>
          <w:rFonts w:hint="default" w:ascii="Arial" w:hAnsi="Arial" w:cs="Arial"/>
          <w:i w:val="0"/>
          <w:iCs w:val="0"/>
          <w:sz w:val="24"/>
          <w:szCs w:val="24"/>
        </w:rPr>
        <w:t>assentamento</w:t>
      </w:r>
    </w:p>
    <w:p>
      <w:pPr>
        <w:pStyle w:val="3"/>
        <w:spacing w:before="137" w:line="360" w:lineRule="auto"/>
        <w:ind w:right="177"/>
        <w:jc w:val="both"/>
        <w:rPr>
          <w:rFonts w:hint="default" w:ascii="Arial" w:hAnsi="Arial" w:cs="Arial"/>
          <w:i w:val="0"/>
          <w:iCs w:val="0"/>
          <w:sz w:val="24"/>
          <w:szCs w:val="24"/>
        </w:rPr>
      </w:pPr>
      <w:r>
        <w:rPr>
          <w:rFonts w:hint="default" w:ascii="Arial" w:hAnsi="Arial" w:cs="Arial"/>
          <w:i w:val="0"/>
          <w:iCs w:val="0"/>
          <w:sz w:val="24"/>
          <w:szCs w:val="24"/>
        </w:rPr>
        <w:t>Consultar</w:t>
      </w:r>
      <w:r>
        <w:rPr>
          <w:rFonts w:hint="default" w:ascii="Arial" w:hAnsi="Arial" w:cs="Arial"/>
          <w:i w:val="0"/>
          <w:iCs w:val="0"/>
          <w:spacing w:val="1"/>
          <w:sz w:val="24"/>
          <w:szCs w:val="24"/>
        </w:rPr>
        <w:t xml:space="preserve"> </w:t>
      </w:r>
      <w:r>
        <w:rPr>
          <w:rFonts w:hint="default" w:ascii="Arial" w:hAnsi="Arial" w:cs="Arial"/>
          <w:i w:val="0"/>
          <w:iCs w:val="0"/>
          <w:sz w:val="24"/>
          <w:szCs w:val="24"/>
        </w:rPr>
        <w:t>o</w:t>
      </w:r>
      <w:r>
        <w:rPr>
          <w:rFonts w:hint="default" w:ascii="Arial" w:hAnsi="Arial" w:cs="Arial"/>
          <w:i w:val="0"/>
          <w:iCs w:val="0"/>
          <w:spacing w:val="1"/>
          <w:sz w:val="24"/>
          <w:szCs w:val="24"/>
        </w:rPr>
        <w:t xml:space="preserve"> </w:t>
      </w:r>
      <w:r>
        <w:rPr>
          <w:rFonts w:hint="default" w:ascii="Arial" w:hAnsi="Arial" w:cs="Arial"/>
          <w:i w:val="0"/>
          <w:iCs w:val="0"/>
          <w:sz w:val="24"/>
          <w:szCs w:val="24"/>
        </w:rPr>
        <w:t>Fiscal</w:t>
      </w:r>
      <w:r>
        <w:rPr>
          <w:rFonts w:hint="default" w:ascii="Arial" w:hAnsi="Arial" w:cs="Arial"/>
          <w:i w:val="0"/>
          <w:iCs w:val="0"/>
          <w:spacing w:val="1"/>
          <w:sz w:val="24"/>
          <w:szCs w:val="24"/>
        </w:rPr>
        <w:t xml:space="preserve"> </w:t>
      </w:r>
      <w:r>
        <w:rPr>
          <w:rFonts w:hint="default" w:ascii="Arial" w:hAnsi="Arial" w:cs="Arial"/>
          <w:i w:val="0"/>
          <w:iCs w:val="0"/>
          <w:sz w:val="24"/>
          <w:szCs w:val="24"/>
        </w:rPr>
        <w:t>da</w:t>
      </w:r>
      <w:r>
        <w:rPr>
          <w:rFonts w:hint="default" w:ascii="Arial" w:hAnsi="Arial" w:cs="Arial"/>
          <w:i w:val="0"/>
          <w:iCs w:val="0"/>
          <w:spacing w:val="1"/>
          <w:sz w:val="24"/>
          <w:szCs w:val="24"/>
        </w:rPr>
        <w:t xml:space="preserve"> </w:t>
      </w:r>
      <w:r>
        <w:rPr>
          <w:rFonts w:hint="default" w:ascii="Arial" w:hAnsi="Arial" w:cs="Arial"/>
          <w:i w:val="0"/>
          <w:iCs w:val="0"/>
          <w:sz w:val="24"/>
          <w:szCs w:val="24"/>
        </w:rPr>
        <w:t>Obra</w:t>
      </w:r>
      <w:r>
        <w:rPr>
          <w:rFonts w:hint="default" w:ascii="Arial" w:hAnsi="Arial" w:cs="Arial"/>
          <w:i w:val="0"/>
          <w:iCs w:val="0"/>
          <w:spacing w:val="1"/>
          <w:sz w:val="24"/>
          <w:szCs w:val="24"/>
        </w:rPr>
        <w:t xml:space="preserve"> </w:t>
      </w:r>
      <w:r>
        <w:rPr>
          <w:rFonts w:hint="default" w:ascii="Arial" w:hAnsi="Arial" w:cs="Arial"/>
          <w:i w:val="0"/>
          <w:iCs w:val="0"/>
          <w:sz w:val="24"/>
          <w:szCs w:val="24"/>
        </w:rPr>
        <w:t>para</w:t>
      </w:r>
      <w:r>
        <w:rPr>
          <w:rFonts w:hint="default" w:ascii="Arial" w:hAnsi="Arial" w:cs="Arial"/>
          <w:i w:val="0"/>
          <w:iCs w:val="0"/>
          <w:spacing w:val="1"/>
          <w:sz w:val="24"/>
          <w:szCs w:val="24"/>
        </w:rPr>
        <w:t xml:space="preserve"> </w:t>
      </w:r>
      <w:r>
        <w:rPr>
          <w:rFonts w:hint="default" w:ascii="Arial" w:hAnsi="Arial" w:cs="Arial"/>
          <w:i w:val="0"/>
          <w:iCs w:val="0"/>
          <w:sz w:val="24"/>
          <w:szCs w:val="24"/>
        </w:rPr>
        <w:t>esclarecimentos</w:t>
      </w:r>
      <w:r>
        <w:rPr>
          <w:rFonts w:hint="default" w:ascii="Arial" w:hAnsi="Arial" w:cs="Arial"/>
          <w:i w:val="0"/>
          <w:iCs w:val="0"/>
          <w:spacing w:val="1"/>
          <w:sz w:val="24"/>
          <w:szCs w:val="24"/>
        </w:rPr>
        <w:t xml:space="preserve"> </w:t>
      </w:r>
      <w:r>
        <w:rPr>
          <w:rFonts w:hint="default" w:ascii="Arial" w:hAnsi="Arial" w:cs="Arial"/>
          <w:i w:val="0"/>
          <w:iCs w:val="0"/>
          <w:sz w:val="24"/>
          <w:szCs w:val="24"/>
        </w:rPr>
        <w:t>sobre</w:t>
      </w:r>
      <w:r>
        <w:rPr>
          <w:rFonts w:hint="default" w:ascii="Arial" w:hAnsi="Arial" w:cs="Arial"/>
          <w:i w:val="0"/>
          <w:iCs w:val="0"/>
          <w:spacing w:val="1"/>
          <w:sz w:val="24"/>
          <w:szCs w:val="24"/>
        </w:rPr>
        <w:t xml:space="preserve"> </w:t>
      </w:r>
      <w:r>
        <w:rPr>
          <w:rFonts w:hint="default" w:ascii="Arial" w:hAnsi="Arial" w:cs="Arial"/>
          <w:i w:val="0"/>
          <w:iCs w:val="0"/>
          <w:sz w:val="24"/>
          <w:szCs w:val="24"/>
        </w:rPr>
        <w:t>a</w:t>
      </w:r>
      <w:r>
        <w:rPr>
          <w:rFonts w:hint="default" w:ascii="Arial" w:hAnsi="Arial" w:cs="Arial"/>
          <w:i w:val="0"/>
          <w:iCs w:val="0"/>
          <w:spacing w:val="1"/>
          <w:sz w:val="24"/>
          <w:szCs w:val="24"/>
        </w:rPr>
        <w:t xml:space="preserve"> </w:t>
      </w:r>
      <w:r>
        <w:rPr>
          <w:rFonts w:hint="default" w:ascii="Arial" w:hAnsi="Arial" w:cs="Arial"/>
          <w:i w:val="0"/>
          <w:iCs w:val="0"/>
          <w:sz w:val="24"/>
          <w:szCs w:val="24"/>
        </w:rPr>
        <w:t>forma</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1"/>
          <w:sz w:val="24"/>
          <w:szCs w:val="24"/>
        </w:rPr>
        <w:t xml:space="preserve"> </w:t>
      </w:r>
      <w:r>
        <w:rPr>
          <w:rFonts w:hint="default" w:ascii="Arial" w:hAnsi="Arial" w:cs="Arial"/>
          <w:i w:val="0"/>
          <w:iCs w:val="0"/>
          <w:sz w:val="24"/>
          <w:szCs w:val="24"/>
        </w:rPr>
        <w:t>assentamento dos blocos. Sobre ele será lançada camada de pó de pedra</w:t>
      </w:r>
      <w:r>
        <w:rPr>
          <w:rFonts w:hint="default" w:ascii="Arial" w:hAnsi="Arial" w:cs="Arial"/>
          <w:i w:val="0"/>
          <w:iCs w:val="0"/>
          <w:spacing w:val="1"/>
          <w:sz w:val="24"/>
          <w:szCs w:val="24"/>
        </w:rPr>
        <w:t xml:space="preserve"> </w:t>
      </w:r>
      <w:r>
        <w:rPr>
          <w:rFonts w:hint="default" w:ascii="Arial" w:hAnsi="Arial" w:cs="Arial"/>
          <w:i w:val="0"/>
          <w:iCs w:val="0"/>
          <w:sz w:val="24"/>
          <w:szCs w:val="24"/>
        </w:rPr>
        <w:t>(areia artificial média fina a fina de acordo com a NBR 7211), e em seguida</w:t>
      </w:r>
      <w:r>
        <w:rPr>
          <w:rFonts w:hint="default" w:ascii="Arial" w:hAnsi="Arial" w:cs="Arial"/>
          <w:i w:val="0"/>
          <w:iCs w:val="0"/>
          <w:spacing w:val="1"/>
          <w:sz w:val="24"/>
          <w:szCs w:val="24"/>
        </w:rPr>
        <w:t xml:space="preserve"> </w:t>
      </w:r>
      <w:r>
        <w:rPr>
          <w:rFonts w:hint="default" w:ascii="Arial" w:hAnsi="Arial" w:cs="Arial"/>
          <w:i w:val="0"/>
          <w:iCs w:val="0"/>
          <w:sz w:val="24"/>
          <w:szCs w:val="24"/>
        </w:rPr>
        <w:t>processadas as operações de</w:t>
      </w:r>
      <w:r>
        <w:rPr>
          <w:rFonts w:hint="default" w:ascii="Arial" w:hAnsi="Arial" w:cs="Arial"/>
          <w:i w:val="0"/>
          <w:iCs w:val="0"/>
          <w:spacing w:val="66"/>
          <w:sz w:val="24"/>
          <w:szCs w:val="24"/>
        </w:rPr>
        <w:t xml:space="preserve"> </w:t>
      </w:r>
      <w:r>
        <w:rPr>
          <w:rFonts w:hint="default" w:ascii="Arial" w:hAnsi="Arial" w:cs="Arial"/>
          <w:i w:val="0"/>
          <w:iCs w:val="0"/>
          <w:sz w:val="24"/>
          <w:szCs w:val="24"/>
        </w:rPr>
        <w:t>compactação e intertravamento das peças,</w:t>
      </w:r>
      <w:r>
        <w:rPr>
          <w:rFonts w:hint="default" w:ascii="Arial" w:hAnsi="Arial" w:cs="Arial"/>
          <w:i w:val="0"/>
          <w:iCs w:val="0"/>
          <w:spacing w:val="1"/>
          <w:sz w:val="24"/>
          <w:szCs w:val="24"/>
        </w:rPr>
        <w:t xml:space="preserve"> </w:t>
      </w:r>
      <w:r>
        <w:rPr>
          <w:rFonts w:hint="default" w:ascii="Arial" w:hAnsi="Arial" w:cs="Arial"/>
          <w:i w:val="0"/>
          <w:iCs w:val="0"/>
          <w:sz w:val="24"/>
          <w:szCs w:val="24"/>
        </w:rPr>
        <w:t>com</w:t>
      </w:r>
      <w:r>
        <w:rPr>
          <w:rFonts w:hint="default" w:ascii="Arial" w:hAnsi="Arial" w:cs="Arial"/>
          <w:i w:val="0"/>
          <w:iCs w:val="0"/>
          <w:spacing w:val="1"/>
          <w:sz w:val="24"/>
          <w:szCs w:val="24"/>
        </w:rPr>
        <w:t xml:space="preserve"> </w:t>
      </w:r>
      <w:r>
        <w:rPr>
          <w:rFonts w:hint="default" w:ascii="Arial" w:hAnsi="Arial" w:cs="Arial"/>
          <w:i w:val="0"/>
          <w:iCs w:val="0"/>
          <w:sz w:val="24"/>
          <w:szCs w:val="24"/>
        </w:rPr>
        <w:t>emprego</w:t>
      </w:r>
      <w:r>
        <w:rPr>
          <w:rFonts w:hint="default" w:ascii="Arial" w:hAnsi="Arial" w:cs="Arial"/>
          <w:i w:val="0"/>
          <w:iCs w:val="0"/>
          <w:spacing w:val="1"/>
          <w:sz w:val="24"/>
          <w:szCs w:val="24"/>
        </w:rPr>
        <w:t xml:space="preserve"> </w:t>
      </w:r>
      <w:r>
        <w:rPr>
          <w:rFonts w:hint="default" w:ascii="Arial" w:hAnsi="Arial" w:cs="Arial"/>
          <w:i w:val="0"/>
          <w:iCs w:val="0"/>
          <w:sz w:val="24"/>
          <w:szCs w:val="24"/>
        </w:rPr>
        <w:t>de</w:t>
      </w:r>
      <w:r>
        <w:rPr>
          <w:rFonts w:hint="default" w:ascii="Arial" w:hAnsi="Arial" w:cs="Arial"/>
          <w:i w:val="0"/>
          <w:iCs w:val="0"/>
          <w:spacing w:val="1"/>
          <w:sz w:val="24"/>
          <w:szCs w:val="24"/>
        </w:rPr>
        <w:t xml:space="preserve"> </w:t>
      </w:r>
      <w:r>
        <w:rPr>
          <w:rFonts w:hint="default" w:ascii="Arial" w:hAnsi="Arial" w:cs="Arial"/>
          <w:i w:val="0"/>
          <w:iCs w:val="0"/>
          <w:sz w:val="24"/>
          <w:szCs w:val="24"/>
        </w:rPr>
        <w:t>rolo</w:t>
      </w:r>
      <w:r>
        <w:rPr>
          <w:rFonts w:hint="default" w:ascii="Arial" w:hAnsi="Arial" w:cs="Arial"/>
          <w:i w:val="0"/>
          <w:iCs w:val="0"/>
          <w:spacing w:val="1"/>
          <w:sz w:val="24"/>
          <w:szCs w:val="24"/>
        </w:rPr>
        <w:t xml:space="preserve"> </w:t>
      </w:r>
      <w:r>
        <w:rPr>
          <w:rFonts w:hint="default" w:ascii="Arial" w:hAnsi="Arial" w:cs="Arial"/>
          <w:i w:val="0"/>
          <w:iCs w:val="0"/>
          <w:sz w:val="24"/>
          <w:szCs w:val="24"/>
        </w:rPr>
        <w:t>compactador</w:t>
      </w:r>
      <w:r>
        <w:rPr>
          <w:rFonts w:hint="default" w:ascii="Arial" w:hAnsi="Arial" w:cs="Arial"/>
          <w:i w:val="0"/>
          <w:iCs w:val="0"/>
          <w:spacing w:val="1"/>
          <w:sz w:val="24"/>
          <w:szCs w:val="24"/>
        </w:rPr>
        <w:t xml:space="preserve"> </w:t>
      </w:r>
      <w:r>
        <w:rPr>
          <w:rFonts w:hint="default" w:ascii="Arial" w:hAnsi="Arial" w:cs="Arial"/>
          <w:i w:val="0"/>
          <w:iCs w:val="0"/>
          <w:sz w:val="24"/>
          <w:szCs w:val="24"/>
        </w:rPr>
        <w:t>leve</w:t>
      </w:r>
      <w:r>
        <w:rPr>
          <w:rFonts w:hint="default" w:ascii="Arial" w:hAnsi="Arial" w:cs="Arial"/>
          <w:i w:val="0"/>
          <w:iCs w:val="0"/>
          <w:spacing w:val="1"/>
          <w:sz w:val="24"/>
          <w:szCs w:val="24"/>
        </w:rPr>
        <w:t xml:space="preserve"> </w:t>
      </w:r>
      <w:r>
        <w:rPr>
          <w:rFonts w:hint="default" w:ascii="Arial" w:hAnsi="Arial" w:cs="Arial"/>
          <w:i w:val="0"/>
          <w:iCs w:val="0"/>
          <w:sz w:val="24"/>
          <w:szCs w:val="24"/>
        </w:rPr>
        <w:t>(tipo</w:t>
      </w:r>
      <w:r>
        <w:rPr>
          <w:rFonts w:hint="default" w:ascii="Arial" w:hAnsi="Arial" w:cs="Arial"/>
          <w:i w:val="0"/>
          <w:iCs w:val="0"/>
          <w:spacing w:val="1"/>
          <w:sz w:val="24"/>
          <w:szCs w:val="24"/>
        </w:rPr>
        <w:t xml:space="preserve"> </w:t>
      </w:r>
      <w:r>
        <w:rPr>
          <w:rFonts w:hint="default" w:ascii="Arial" w:hAnsi="Arial" w:cs="Arial"/>
          <w:i w:val="0"/>
          <w:iCs w:val="0"/>
          <w:sz w:val="24"/>
          <w:szCs w:val="24"/>
        </w:rPr>
        <w:t>CG-11)</w:t>
      </w:r>
      <w:r>
        <w:rPr>
          <w:rFonts w:hint="default" w:ascii="Arial" w:hAnsi="Arial" w:cs="Arial"/>
          <w:i w:val="0"/>
          <w:iCs w:val="0"/>
          <w:spacing w:val="1"/>
          <w:sz w:val="24"/>
          <w:szCs w:val="24"/>
        </w:rPr>
        <w:t xml:space="preserve"> </w:t>
      </w:r>
      <w:r>
        <w:rPr>
          <w:rFonts w:hint="default" w:ascii="Arial" w:hAnsi="Arial" w:cs="Arial"/>
          <w:i w:val="0"/>
          <w:iCs w:val="0"/>
          <w:sz w:val="24"/>
          <w:szCs w:val="24"/>
        </w:rPr>
        <w:t>ou</w:t>
      </w:r>
      <w:r>
        <w:rPr>
          <w:rFonts w:hint="default" w:ascii="Arial" w:hAnsi="Arial" w:cs="Arial"/>
          <w:i w:val="0"/>
          <w:iCs w:val="0"/>
          <w:spacing w:val="1"/>
          <w:sz w:val="24"/>
          <w:szCs w:val="24"/>
        </w:rPr>
        <w:t xml:space="preserve"> </w:t>
      </w:r>
      <w:r>
        <w:rPr>
          <w:rFonts w:hint="default" w:ascii="Arial" w:hAnsi="Arial" w:cs="Arial"/>
          <w:i w:val="0"/>
          <w:iCs w:val="0"/>
          <w:sz w:val="24"/>
          <w:szCs w:val="24"/>
        </w:rPr>
        <w:t>placa</w:t>
      </w:r>
      <w:r>
        <w:rPr>
          <w:rFonts w:hint="default" w:ascii="Arial" w:hAnsi="Arial" w:cs="Arial"/>
          <w:i w:val="0"/>
          <w:iCs w:val="0"/>
          <w:spacing w:val="1"/>
          <w:sz w:val="24"/>
          <w:szCs w:val="24"/>
        </w:rPr>
        <w:t xml:space="preserve"> </w:t>
      </w:r>
      <w:r>
        <w:rPr>
          <w:rFonts w:hint="default" w:ascii="Arial" w:hAnsi="Arial" w:cs="Arial"/>
          <w:i w:val="0"/>
          <w:iCs w:val="0"/>
          <w:sz w:val="24"/>
          <w:szCs w:val="24"/>
        </w:rPr>
        <w:t>vibratória</w:t>
      </w:r>
      <w:r>
        <w:rPr>
          <w:rFonts w:hint="default" w:ascii="Arial" w:hAnsi="Arial" w:cs="Arial"/>
          <w:i w:val="0"/>
          <w:iCs w:val="0"/>
          <w:spacing w:val="-64"/>
          <w:sz w:val="24"/>
          <w:szCs w:val="24"/>
        </w:rPr>
        <w:t xml:space="preserve"> </w:t>
      </w:r>
      <w:r>
        <w:rPr>
          <w:rFonts w:hint="default" w:ascii="Arial" w:hAnsi="Arial" w:cs="Arial"/>
          <w:i w:val="0"/>
          <w:iCs w:val="0"/>
          <w:sz w:val="24"/>
          <w:szCs w:val="24"/>
        </w:rPr>
        <w:t>pesada. O arremate dos blocos junto às guias deverá ser feito com blocos</w:t>
      </w:r>
      <w:r>
        <w:rPr>
          <w:rFonts w:hint="default" w:ascii="Arial" w:hAnsi="Arial" w:cs="Arial"/>
          <w:i w:val="0"/>
          <w:iCs w:val="0"/>
          <w:spacing w:val="1"/>
          <w:sz w:val="24"/>
          <w:szCs w:val="24"/>
        </w:rPr>
        <w:t xml:space="preserve"> </w:t>
      </w:r>
      <w:r>
        <w:rPr>
          <w:rFonts w:hint="default" w:ascii="Arial" w:hAnsi="Arial" w:cs="Arial"/>
          <w:i w:val="0"/>
          <w:iCs w:val="0"/>
          <w:sz w:val="24"/>
          <w:szCs w:val="24"/>
        </w:rPr>
        <w:t>cortados (meia peça) com guilhotina ou outra ferramenta que propicie o corte</w:t>
      </w:r>
      <w:r>
        <w:rPr>
          <w:rFonts w:hint="default" w:ascii="Arial" w:hAnsi="Arial" w:cs="Arial"/>
          <w:i w:val="0"/>
          <w:iCs w:val="0"/>
          <w:spacing w:val="1"/>
          <w:sz w:val="24"/>
          <w:szCs w:val="24"/>
        </w:rPr>
        <w:t xml:space="preserve"> </w:t>
      </w:r>
      <w:r>
        <w:rPr>
          <w:rFonts w:hint="default" w:ascii="Arial" w:hAnsi="Arial" w:cs="Arial"/>
          <w:i w:val="0"/>
          <w:iCs w:val="0"/>
          <w:sz w:val="24"/>
          <w:szCs w:val="24"/>
        </w:rPr>
        <w:t>regular</w:t>
      </w:r>
      <w:r>
        <w:rPr>
          <w:rFonts w:hint="default" w:ascii="Arial" w:hAnsi="Arial" w:cs="Arial"/>
          <w:i w:val="0"/>
          <w:iCs w:val="0"/>
          <w:spacing w:val="-2"/>
          <w:sz w:val="24"/>
          <w:szCs w:val="24"/>
        </w:rPr>
        <w:t xml:space="preserve"> </w:t>
      </w:r>
      <w:r>
        <w:rPr>
          <w:rFonts w:hint="default" w:ascii="Arial" w:hAnsi="Arial" w:cs="Arial"/>
          <w:i w:val="0"/>
          <w:iCs w:val="0"/>
          <w:sz w:val="24"/>
          <w:szCs w:val="24"/>
        </w:rPr>
        <w:t>das peças</w:t>
      </w:r>
      <w:r>
        <w:rPr>
          <w:rFonts w:hint="default" w:ascii="Arial" w:hAnsi="Arial" w:cs="Arial"/>
          <w:i w:val="0"/>
          <w:iCs w:val="0"/>
          <w:spacing w:val="-2"/>
          <w:sz w:val="24"/>
          <w:szCs w:val="24"/>
        </w:rPr>
        <w:t xml:space="preserve"> </w:t>
      </w:r>
      <w:r>
        <w:rPr>
          <w:rFonts w:hint="default" w:ascii="Arial" w:hAnsi="Arial" w:cs="Arial"/>
          <w:i w:val="0"/>
          <w:iCs w:val="0"/>
          <w:sz w:val="24"/>
          <w:szCs w:val="24"/>
        </w:rPr>
        <w:t>(quando</w:t>
      </w:r>
      <w:r>
        <w:rPr>
          <w:rFonts w:hint="default" w:ascii="Arial" w:hAnsi="Arial" w:cs="Arial"/>
          <w:i w:val="0"/>
          <w:iCs w:val="0"/>
          <w:spacing w:val="-1"/>
          <w:sz w:val="24"/>
          <w:szCs w:val="24"/>
        </w:rPr>
        <w:t xml:space="preserve"> </w:t>
      </w:r>
      <w:r>
        <w:rPr>
          <w:rFonts w:hint="default" w:ascii="Arial" w:hAnsi="Arial" w:cs="Arial"/>
          <w:i w:val="0"/>
          <w:iCs w:val="0"/>
          <w:sz w:val="24"/>
          <w:szCs w:val="24"/>
        </w:rPr>
        <w:t>necessário).</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Notas</w:t>
      </w:r>
    </w:p>
    <w:p>
      <w:pPr>
        <w:pStyle w:val="8"/>
        <w:numPr>
          <w:ilvl w:val="2"/>
          <w:numId w:val="4"/>
        </w:numPr>
        <w:tabs>
          <w:tab w:val="left" w:pos="828"/>
        </w:tabs>
        <w:spacing w:before="139" w:after="0" w:line="360" w:lineRule="auto"/>
        <w:ind w:left="120" w:right="179" w:firstLine="420"/>
        <w:jc w:val="both"/>
        <w:rPr>
          <w:rFonts w:hint="default" w:ascii="Arial" w:hAnsi="Arial" w:cs="Arial"/>
          <w:i w:val="0"/>
          <w:iCs w:val="0"/>
          <w:sz w:val="24"/>
          <w:szCs w:val="24"/>
        </w:rPr>
      </w:pPr>
      <w:r>
        <w:rPr>
          <w:rFonts w:hint="default" w:ascii="Arial" w:hAnsi="Arial" w:cs="Arial"/>
          <w:i w:val="0"/>
          <w:iCs w:val="0"/>
          <w:sz w:val="24"/>
          <w:szCs w:val="24"/>
        </w:rPr>
        <w:t>A execução do piso deve estar de acordo com o projeto de arquitetura,</w:t>
      </w:r>
      <w:r>
        <w:rPr>
          <w:rFonts w:hint="default" w:ascii="Arial" w:hAnsi="Arial" w:cs="Arial"/>
          <w:i w:val="0"/>
          <w:iCs w:val="0"/>
          <w:spacing w:val="1"/>
          <w:sz w:val="24"/>
          <w:szCs w:val="24"/>
        </w:rPr>
        <w:t xml:space="preserve"> </w:t>
      </w:r>
      <w:r>
        <w:rPr>
          <w:rFonts w:hint="default" w:ascii="Arial" w:hAnsi="Arial" w:cs="Arial"/>
          <w:i w:val="0"/>
          <w:iCs w:val="0"/>
          <w:sz w:val="24"/>
          <w:szCs w:val="24"/>
        </w:rPr>
        <w:t>atendendo</w:t>
      </w:r>
      <w:r>
        <w:rPr>
          <w:rFonts w:hint="default" w:ascii="Arial" w:hAnsi="Arial" w:cs="Arial"/>
          <w:i w:val="0"/>
          <w:iCs w:val="0"/>
          <w:spacing w:val="1"/>
          <w:sz w:val="24"/>
          <w:szCs w:val="24"/>
        </w:rPr>
        <w:t xml:space="preserve"> </w:t>
      </w:r>
      <w:r>
        <w:rPr>
          <w:rFonts w:hint="default" w:ascii="Arial" w:hAnsi="Arial" w:cs="Arial"/>
          <w:i w:val="0"/>
          <w:iCs w:val="0"/>
          <w:sz w:val="24"/>
          <w:szCs w:val="24"/>
        </w:rPr>
        <w:t>também</w:t>
      </w:r>
      <w:r>
        <w:rPr>
          <w:rFonts w:hint="default" w:ascii="Arial" w:hAnsi="Arial" w:cs="Arial"/>
          <w:i w:val="0"/>
          <w:iCs w:val="0"/>
          <w:spacing w:val="1"/>
          <w:sz w:val="24"/>
          <w:szCs w:val="24"/>
        </w:rPr>
        <w:t xml:space="preserve"> </w:t>
      </w:r>
      <w:r>
        <w:rPr>
          <w:rFonts w:hint="default" w:ascii="Arial" w:hAnsi="Arial" w:cs="Arial"/>
          <w:i w:val="0"/>
          <w:iCs w:val="0"/>
          <w:sz w:val="24"/>
          <w:szCs w:val="24"/>
        </w:rPr>
        <w:t>às</w:t>
      </w:r>
      <w:r>
        <w:rPr>
          <w:rFonts w:hint="default" w:ascii="Arial" w:hAnsi="Arial" w:cs="Arial"/>
          <w:i w:val="0"/>
          <w:iCs w:val="0"/>
          <w:spacing w:val="1"/>
          <w:sz w:val="24"/>
          <w:szCs w:val="24"/>
        </w:rPr>
        <w:t xml:space="preserve"> </w:t>
      </w:r>
      <w:r>
        <w:rPr>
          <w:rFonts w:hint="default" w:ascii="Arial" w:hAnsi="Arial" w:cs="Arial"/>
          <w:i w:val="0"/>
          <w:iCs w:val="0"/>
          <w:sz w:val="24"/>
          <w:szCs w:val="24"/>
        </w:rPr>
        <w:t>recomendações</w:t>
      </w:r>
      <w:r>
        <w:rPr>
          <w:rFonts w:hint="default" w:ascii="Arial" w:hAnsi="Arial" w:cs="Arial"/>
          <w:i w:val="0"/>
          <w:iCs w:val="0"/>
          <w:spacing w:val="1"/>
          <w:sz w:val="24"/>
          <w:szCs w:val="24"/>
        </w:rPr>
        <w:t xml:space="preserve"> </w:t>
      </w:r>
      <w:r>
        <w:rPr>
          <w:rFonts w:hint="default" w:ascii="Arial" w:hAnsi="Arial" w:cs="Arial"/>
          <w:i w:val="0"/>
          <w:iCs w:val="0"/>
          <w:sz w:val="24"/>
          <w:szCs w:val="24"/>
        </w:rPr>
        <w:t>da</w:t>
      </w:r>
      <w:r>
        <w:rPr>
          <w:rFonts w:hint="default" w:ascii="Arial" w:hAnsi="Arial" w:cs="Arial"/>
          <w:i w:val="0"/>
          <w:iCs w:val="0"/>
          <w:spacing w:val="1"/>
          <w:sz w:val="24"/>
          <w:szCs w:val="24"/>
        </w:rPr>
        <w:t xml:space="preserve"> </w:t>
      </w:r>
      <w:r>
        <w:rPr>
          <w:rFonts w:hint="default" w:ascii="Arial" w:hAnsi="Arial" w:cs="Arial"/>
          <w:i w:val="0"/>
          <w:iCs w:val="0"/>
          <w:sz w:val="24"/>
          <w:szCs w:val="24"/>
        </w:rPr>
        <w:t>NBR</w:t>
      </w:r>
      <w:r>
        <w:rPr>
          <w:rFonts w:hint="default" w:ascii="Arial" w:hAnsi="Arial" w:cs="Arial"/>
          <w:i w:val="0"/>
          <w:iCs w:val="0"/>
          <w:spacing w:val="1"/>
          <w:sz w:val="24"/>
          <w:szCs w:val="24"/>
        </w:rPr>
        <w:t xml:space="preserve"> </w:t>
      </w:r>
      <w:r>
        <w:rPr>
          <w:rFonts w:hint="default" w:ascii="Arial" w:hAnsi="Arial" w:cs="Arial"/>
          <w:i w:val="0"/>
          <w:iCs w:val="0"/>
          <w:sz w:val="24"/>
          <w:szCs w:val="24"/>
        </w:rPr>
        <w:t>9050</w:t>
      </w:r>
      <w:r>
        <w:rPr>
          <w:rFonts w:hint="default" w:ascii="Arial" w:hAnsi="Arial" w:cs="Arial"/>
          <w:i w:val="0"/>
          <w:iCs w:val="0"/>
          <w:spacing w:val="1"/>
          <w:sz w:val="24"/>
          <w:szCs w:val="24"/>
        </w:rPr>
        <w:t xml:space="preserve"> </w:t>
      </w:r>
      <w:r>
        <w:rPr>
          <w:rFonts w:hint="default" w:ascii="Arial" w:hAnsi="Arial" w:cs="Arial"/>
          <w:i w:val="0"/>
          <w:iCs w:val="0"/>
          <w:sz w:val="24"/>
          <w:szCs w:val="24"/>
        </w:rPr>
        <w:t>-</w:t>
      </w:r>
      <w:r>
        <w:rPr>
          <w:rFonts w:hint="default" w:ascii="Arial" w:hAnsi="Arial" w:cs="Arial"/>
          <w:i w:val="0"/>
          <w:iCs w:val="0"/>
          <w:spacing w:val="1"/>
          <w:sz w:val="24"/>
          <w:szCs w:val="24"/>
        </w:rPr>
        <w:t xml:space="preserve"> </w:t>
      </w:r>
      <w:r>
        <w:rPr>
          <w:rFonts w:hint="default" w:ascii="Arial" w:hAnsi="Arial" w:cs="Arial"/>
          <w:i w:val="0"/>
          <w:iCs w:val="0"/>
          <w:sz w:val="24"/>
          <w:szCs w:val="24"/>
        </w:rPr>
        <w:t>Acessibilidade</w:t>
      </w:r>
      <w:r>
        <w:rPr>
          <w:rFonts w:hint="default" w:ascii="Arial" w:hAnsi="Arial" w:cs="Arial"/>
          <w:i w:val="0"/>
          <w:iCs w:val="0"/>
          <w:spacing w:val="1"/>
          <w:sz w:val="24"/>
          <w:szCs w:val="24"/>
        </w:rPr>
        <w:t xml:space="preserve"> </w:t>
      </w:r>
      <w:r>
        <w:rPr>
          <w:rFonts w:hint="default" w:ascii="Arial" w:hAnsi="Arial" w:cs="Arial"/>
          <w:i w:val="0"/>
          <w:iCs w:val="0"/>
          <w:sz w:val="24"/>
          <w:szCs w:val="24"/>
        </w:rPr>
        <w:t>a</w:t>
      </w:r>
      <w:r>
        <w:rPr>
          <w:rFonts w:hint="default" w:ascii="Arial" w:hAnsi="Arial" w:cs="Arial"/>
          <w:i w:val="0"/>
          <w:iCs w:val="0"/>
          <w:spacing w:val="1"/>
          <w:sz w:val="24"/>
          <w:szCs w:val="24"/>
        </w:rPr>
        <w:t xml:space="preserve"> </w:t>
      </w:r>
      <w:r>
        <w:rPr>
          <w:rFonts w:hint="default" w:ascii="Arial" w:hAnsi="Arial" w:cs="Arial"/>
          <w:i w:val="0"/>
          <w:iCs w:val="0"/>
          <w:sz w:val="24"/>
          <w:szCs w:val="24"/>
        </w:rPr>
        <w:t>edificações,</w:t>
      </w:r>
      <w:r>
        <w:rPr>
          <w:rFonts w:hint="default" w:ascii="Arial" w:hAnsi="Arial" w:cs="Arial"/>
          <w:i w:val="0"/>
          <w:iCs w:val="0"/>
          <w:spacing w:val="-3"/>
          <w:sz w:val="24"/>
          <w:szCs w:val="24"/>
        </w:rPr>
        <w:t xml:space="preserve"> </w:t>
      </w:r>
      <w:r>
        <w:rPr>
          <w:rFonts w:hint="default" w:ascii="Arial" w:hAnsi="Arial" w:cs="Arial"/>
          <w:i w:val="0"/>
          <w:iCs w:val="0"/>
          <w:sz w:val="24"/>
          <w:szCs w:val="24"/>
        </w:rPr>
        <w:t>mobiliário,espaços</w:t>
      </w:r>
      <w:r>
        <w:rPr>
          <w:rFonts w:hint="default" w:ascii="Arial" w:hAnsi="Arial" w:cs="Arial"/>
          <w:i w:val="0"/>
          <w:iCs w:val="0"/>
          <w:spacing w:val="-1"/>
          <w:sz w:val="24"/>
          <w:szCs w:val="24"/>
        </w:rPr>
        <w:t xml:space="preserve"> </w:t>
      </w:r>
      <w:r>
        <w:rPr>
          <w:rFonts w:hint="default" w:ascii="Arial" w:hAnsi="Arial" w:cs="Arial"/>
          <w:i w:val="0"/>
          <w:iCs w:val="0"/>
          <w:sz w:val="24"/>
          <w:szCs w:val="24"/>
        </w:rPr>
        <w:t>e</w:t>
      </w:r>
      <w:r>
        <w:rPr>
          <w:rFonts w:hint="default" w:ascii="Arial" w:hAnsi="Arial" w:cs="Arial"/>
          <w:i w:val="0"/>
          <w:iCs w:val="0"/>
          <w:spacing w:val="-1"/>
          <w:sz w:val="24"/>
          <w:szCs w:val="24"/>
        </w:rPr>
        <w:t xml:space="preserve"> </w:t>
      </w:r>
      <w:r>
        <w:rPr>
          <w:rFonts w:hint="default" w:ascii="Arial" w:hAnsi="Arial" w:cs="Arial"/>
          <w:i w:val="0"/>
          <w:iCs w:val="0"/>
          <w:sz w:val="24"/>
          <w:szCs w:val="24"/>
        </w:rPr>
        <w:t>equipamentos</w:t>
      </w:r>
      <w:r>
        <w:rPr>
          <w:rFonts w:hint="default" w:ascii="Arial" w:hAnsi="Arial" w:cs="Arial"/>
          <w:i w:val="0"/>
          <w:iCs w:val="0"/>
          <w:spacing w:val="-3"/>
          <w:sz w:val="24"/>
          <w:szCs w:val="24"/>
        </w:rPr>
        <w:t xml:space="preserve"> </w:t>
      </w:r>
      <w:r>
        <w:rPr>
          <w:rFonts w:hint="default" w:ascii="Arial" w:hAnsi="Arial" w:cs="Arial"/>
          <w:i w:val="0"/>
          <w:iCs w:val="0"/>
          <w:sz w:val="24"/>
          <w:szCs w:val="24"/>
        </w:rPr>
        <w:t>urbanos.</w:t>
      </w:r>
    </w:p>
    <w:p>
      <w:pPr>
        <w:pStyle w:val="8"/>
        <w:numPr>
          <w:ilvl w:val="2"/>
          <w:numId w:val="4"/>
        </w:numPr>
        <w:tabs>
          <w:tab w:val="left" w:pos="872"/>
        </w:tabs>
        <w:spacing w:before="0" w:after="0" w:line="360" w:lineRule="auto"/>
        <w:ind w:left="120" w:right="184" w:firstLine="420"/>
        <w:jc w:val="both"/>
        <w:rPr>
          <w:rFonts w:hint="default" w:ascii="Arial" w:hAnsi="Arial" w:cs="Arial"/>
          <w:i w:val="0"/>
          <w:iCs w:val="0"/>
          <w:sz w:val="24"/>
          <w:szCs w:val="24"/>
        </w:rPr>
      </w:pPr>
      <w:r>
        <w:rPr>
          <w:rFonts w:hint="default" w:ascii="Arial" w:hAnsi="Arial" w:cs="Arial"/>
          <w:i w:val="0"/>
          <w:iCs w:val="0"/>
          <w:sz w:val="24"/>
          <w:szCs w:val="24"/>
        </w:rPr>
        <w:t>Quando</w:t>
      </w:r>
      <w:r>
        <w:rPr>
          <w:rFonts w:hint="default" w:ascii="Arial" w:hAnsi="Arial" w:cs="Arial"/>
          <w:i w:val="0"/>
          <w:iCs w:val="0"/>
          <w:spacing w:val="45"/>
          <w:sz w:val="24"/>
          <w:szCs w:val="24"/>
        </w:rPr>
        <w:t xml:space="preserve"> </w:t>
      </w:r>
      <w:r>
        <w:rPr>
          <w:rFonts w:hint="default" w:ascii="Arial" w:hAnsi="Arial" w:cs="Arial"/>
          <w:i w:val="0"/>
          <w:iCs w:val="0"/>
          <w:sz w:val="24"/>
          <w:szCs w:val="24"/>
        </w:rPr>
        <w:t>não</w:t>
      </w:r>
      <w:r>
        <w:rPr>
          <w:rFonts w:hint="default" w:ascii="Arial" w:hAnsi="Arial" w:cs="Arial"/>
          <w:i w:val="0"/>
          <w:iCs w:val="0"/>
          <w:spacing w:val="49"/>
          <w:sz w:val="24"/>
          <w:szCs w:val="24"/>
        </w:rPr>
        <w:t xml:space="preserve"> </w:t>
      </w:r>
      <w:r>
        <w:rPr>
          <w:rFonts w:hint="default" w:ascii="Arial" w:hAnsi="Arial" w:cs="Arial"/>
          <w:i w:val="0"/>
          <w:iCs w:val="0"/>
          <w:sz w:val="24"/>
          <w:szCs w:val="24"/>
        </w:rPr>
        <w:t>indicado</w:t>
      </w:r>
      <w:r>
        <w:rPr>
          <w:rFonts w:hint="default" w:ascii="Arial" w:hAnsi="Arial" w:cs="Arial"/>
          <w:i w:val="0"/>
          <w:iCs w:val="0"/>
          <w:spacing w:val="45"/>
          <w:sz w:val="24"/>
          <w:szCs w:val="24"/>
        </w:rPr>
        <w:t xml:space="preserve"> </w:t>
      </w:r>
      <w:r>
        <w:rPr>
          <w:rFonts w:hint="default" w:ascii="Arial" w:hAnsi="Arial" w:cs="Arial"/>
          <w:i w:val="0"/>
          <w:iCs w:val="0"/>
          <w:sz w:val="24"/>
          <w:szCs w:val="24"/>
        </w:rPr>
        <w:t>em</w:t>
      </w:r>
      <w:r>
        <w:rPr>
          <w:rFonts w:hint="default" w:ascii="Arial" w:hAnsi="Arial" w:cs="Arial"/>
          <w:i w:val="0"/>
          <w:iCs w:val="0"/>
          <w:spacing w:val="47"/>
          <w:sz w:val="24"/>
          <w:szCs w:val="24"/>
        </w:rPr>
        <w:t xml:space="preserve"> </w:t>
      </w:r>
      <w:r>
        <w:rPr>
          <w:rFonts w:hint="default" w:ascii="Arial" w:hAnsi="Arial" w:cs="Arial"/>
          <w:i w:val="0"/>
          <w:iCs w:val="0"/>
          <w:sz w:val="24"/>
          <w:szCs w:val="24"/>
        </w:rPr>
        <w:t>projeto,</w:t>
      </w:r>
      <w:r>
        <w:rPr>
          <w:rFonts w:hint="default" w:ascii="Arial" w:hAnsi="Arial" w:cs="Arial"/>
          <w:i w:val="0"/>
          <w:iCs w:val="0"/>
          <w:spacing w:val="47"/>
          <w:sz w:val="24"/>
          <w:szCs w:val="24"/>
        </w:rPr>
        <w:t xml:space="preserve"> </w:t>
      </w:r>
      <w:r>
        <w:rPr>
          <w:rFonts w:hint="default" w:ascii="Arial" w:hAnsi="Arial" w:cs="Arial"/>
          <w:i w:val="0"/>
          <w:iCs w:val="0"/>
          <w:sz w:val="24"/>
          <w:szCs w:val="24"/>
        </w:rPr>
        <w:t>deve</w:t>
      </w:r>
      <w:r>
        <w:rPr>
          <w:rFonts w:hint="default" w:ascii="Arial" w:hAnsi="Arial" w:cs="Arial"/>
          <w:i w:val="0"/>
          <w:iCs w:val="0"/>
          <w:spacing w:val="49"/>
          <w:sz w:val="24"/>
          <w:szCs w:val="24"/>
        </w:rPr>
        <w:t xml:space="preserve"> </w:t>
      </w:r>
      <w:r>
        <w:rPr>
          <w:rFonts w:hint="default" w:ascii="Arial" w:hAnsi="Arial" w:cs="Arial"/>
          <w:i w:val="0"/>
          <w:iCs w:val="0"/>
          <w:sz w:val="24"/>
          <w:szCs w:val="24"/>
        </w:rPr>
        <w:t>ser</w:t>
      </w:r>
      <w:r>
        <w:rPr>
          <w:rFonts w:hint="default" w:ascii="Arial" w:hAnsi="Arial" w:cs="Arial"/>
          <w:i w:val="0"/>
          <w:iCs w:val="0"/>
          <w:spacing w:val="46"/>
          <w:sz w:val="24"/>
          <w:szCs w:val="24"/>
        </w:rPr>
        <w:t xml:space="preserve"> </w:t>
      </w:r>
      <w:r>
        <w:rPr>
          <w:rFonts w:hint="default" w:ascii="Arial" w:hAnsi="Arial" w:cs="Arial"/>
          <w:i w:val="0"/>
          <w:iCs w:val="0"/>
          <w:sz w:val="24"/>
          <w:szCs w:val="24"/>
        </w:rPr>
        <w:t>considerada</w:t>
      </w:r>
      <w:r>
        <w:rPr>
          <w:rFonts w:hint="default" w:ascii="Arial" w:hAnsi="Arial" w:cs="Arial"/>
          <w:i w:val="0"/>
          <w:iCs w:val="0"/>
          <w:spacing w:val="49"/>
          <w:sz w:val="24"/>
          <w:szCs w:val="24"/>
        </w:rPr>
        <w:t xml:space="preserve"> </w:t>
      </w:r>
      <w:r>
        <w:rPr>
          <w:rFonts w:hint="default" w:ascii="Arial" w:hAnsi="Arial" w:cs="Arial"/>
          <w:i w:val="0"/>
          <w:iCs w:val="0"/>
          <w:sz w:val="24"/>
          <w:szCs w:val="24"/>
        </w:rPr>
        <w:t>declividade</w:t>
      </w:r>
      <w:r>
        <w:rPr>
          <w:rFonts w:hint="default" w:ascii="Arial" w:hAnsi="Arial" w:cs="Arial"/>
          <w:i w:val="0"/>
          <w:iCs w:val="0"/>
          <w:spacing w:val="-64"/>
          <w:sz w:val="24"/>
          <w:szCs w:val="24"/>
        </w:rPr>
        <w:t xml:space="preserve"> </w:t>
      </w:r>
      <w:r>
        <w:rPr>
          <w:rFonts w:hint="default" w:ascii="Arial" w:hAnsi="Arial" w:cs="Arial"/>
          <w:i w:val="0"/>
          <w:iCs w:val="0"/>
          <w:sz w:val="24"/>
          <w:szCs w:val="24"/>
        </w:rPr>
        <w:t>mínima de 0,5% em direção às canaletas ou pontos de saída de água.</w:t>
      </w:r>
      <w:r>
        <w:rPr>
          <w:rFonts w:hint="default" w:ascii="Arial" w:hAnsi="Arial" w:cs="Arial"/>
          <w:i w:val="0"/>
          <w:iCs w:val="0"/>
          <w:spacing w:val="1"/>
          <w:sz w:val="24"/>
          <w:szCs w:val="24"/>
        </w:rPr>
        <w:t xml:space="preserve"> </w:t>
      </w:r>
      <w:r>
        <w:rPr>
          <w:rFonts w:hint="default" w:ascii="Arial" w:hAnsi="Arial" w:cs="Arial"/>
          <w:i w:val="0"/>
          <w:iCs w:val="0"/>
          <w:sz w:val="24"/>
          <w:szCs w:val="24"/>
        </w:rPr>
        <w:t>Recebimento</w:t>
      </w:r>
    </w:p>
    <w:p>
      <w:pPr>
        <w:pStyle w:val="3"/>
        <w:spacing w:before="1" w:line="360" w:lineRule="auto"/>
        <w:ind w:right="182"/>
        <w:jc w:val="both"/>
        <w:rPr>
          <w:rFonts w:hint="default" w:ascii="Arial" w:hAnsi="Arial" w:cs="Arial"/>
          <w:i w:val="0"/>
          <w:iCs w:val="0"/>
          <w:sz w:val="24"/>
          <w:szCs w:val="24"/>
        </w:rPr>
      </w:pPr>
      <w:r>
        <w:rPr>
          <w:rFonts w:hint="default" w:ascii="Arial" w:hAnsi="Arial" w:cs="Arial"/>
          <w:i w:val="0"/>
          <w:iCs w:val="0"/>
          <w:sz w:val="24"/>
          <w:szCs w:val="24"/>
        </w:rPr>
        <w:t>O serviço pode ser recebido se atendidas todas as condições de projeto,</w:t>
      </w:r>
      <w:r>
        <w:rPr>
          <w:rFonts w:hint="default" w:ascii="Arial" w:hAnsi="Arial" w:cs="Arial"/>
          <w:i w:val="0"/>
          <w:iCs w:val="0"/>
          <w:spacing w:val="1"/>
          <w:sz w:val="24"/>
          <w:szCs w:val="24"/>
        </w:rPr>
        <w:t xml:space="preserve"> </w:t>
      </w:r>
      <w:r>
        <w:rPr>
          <w:rFonts w:hint="default" w:ascii="Arial" w:hAnsi="Arial" w:cs="Arial"/>
          <w:i w:val="0"/>
          <w:iCs w:val="0"/>
          <w:sz w:val="24"/>
          <w:szCs w:val="24"/>
        </w:rPr>
        <w:t>fornecimento dos materiais e execução. É de responsabilidade da empresa</w:t>
      </w:r>
      <w:r>
        <w:rPr>
          <w:rFonts w:hint="default" w:ascii="Arial" w:hAnsi="Arial" w:cs="Arial"/>
          <w:i w:val="0"/>
          <w:iCs w:val="0"/>
          <w:spacing w:val="1"/>
          <w:sz w:val="24"/>
          <w:szCs w:val="24"/>
        </w:rPr>
        <w:t xml:space="preserve"> </w:t>
      </w:r>
      <w:r>
        <w:rPr>
          <w:rFonts w:hint="default" w:ascii="Arial" w:hAnsi="Arial" w:cs="Arial"/>
          <w:i w:val="0"/>
          <w:iCs w:val="0"/>
          <w:sz w:val="24"/>
          <w:szCs w:val="24"/>
        </w:rPr>
        <w:t>contratada a apresentação dos resultados dos ensaios solicitados pelo projeto</w:t>
      </w:r>
      <w:r>
        <w:rPr>
          <w:rFonts w:hint="default" w:ascii="Arial" w:hAnsi="Arial" w:cs="Arial"/>
          <w:i w:val="0"/>
          <w:iCs w:val="0"/>
          <w:spacing w:val="-64"/>
          <w:sz w:val="24"/>
          <w:szCs w:val="24"/>
        </w:rPr>
        <w:t xml:space="preserve"> </w:t>
      </w:r>
      <w:r>
        <w:rPr>
          <w:rFonts w:hint="default" w:ascii="Arial" w:hAnsi="Arial" w:cs="Arial"/>
          <w:i w:val="0"/>
          <w:iCs w:val="0"/>
          <w:sz w:val="24"/>
          <w:szCs w:val="24"/>
        </w:rPr>
        <w:t>para</w:t>
      </w:r>
      <w:r>
        <w:rPr>
          <w:rFonts w:hint="default" w:ascii="Arial" w:hAnsi="Arial" w:cs="Arial"/>
          <w:i w:val="0"/>
          <w:iCs w:val="0"/>
          <w:spacing w:val="-2"/>
          <w:sz w:val="24"/>
          <w:szCs w:val="24"/>
        </w:rPr>
        <w:t xml:space="preserve"> </w:t>
      </w:r>
      <w:r>
        <w:rPr>
          <w:rFonts w:hint="default" w:ascii="Arial" w:hAnsi="Arial" w:cs="Arial"/>
          <w:i w:val="0"/>
          <w:iCs w:val="0"/>
          <w:sz w:val="24"/>
          <w:szCs w:val="24"/>
        </w:rPr>
        <w:t>a</w:t>
      </w:r>
      <w:r>
        <w:rPr>
          <w:rFonts w:hint="default" w:ascii="Arial" w:hAnsi="Arial" w:cs="Arial"/>
          <w:i w:val="0"/>
          <w:iCs w:val="0"/>
          <w:spacing w:val="-1"/>
          <w:sz w:val="24"/>
          <w:szCs w:val="24"/>
        </w:rPr>
        <w:t xml:space="preserve"> </w:t>
      </w:r>
      <w:r>
        <w:rPr>
          <w:rFonts w:hint="default" w:ascii="Arial" w:hAnsi="Arial" w:cs="Arial"/>
          <w:i w:val="0"/>
          <w:iCs w:val="0"/>
          <w:sz w:val="24"/>
          <w:szCs w:val="24"/>
        </w:rPr>
        <w:t>execução</w:t>
      </w:r>
      <w:r>
        <w:rPr>
          <w:rFonts w:hint="default" w:ascii="Arial" w:hAnsi="Arial" w:cs="Arial"/>
          <w:i w:val="0"/>
          <w:iCs w:val="0"/>
          <w:spacing w:val="-1"/>
          <w:sz w:val="24"/>
          <w:szCs w:val="24"/>
        </w:rPr>
        <w:t xml:space="preserve"> </w:t>
      </w:r>
      <w:r>
        <w:rPr>
          <w:rFonts w:hint="default" w:ascii="Arial" w:hAnsi="Arial" w:cs="Arial"/>
          <w:i w:val="0"/>
          <w:iCs w:val="0"/>
          <w:sz w:val="24"/>
          <w:szCs w:val="24"/>
        </w:rPr>
        <w:t>do</w:t>
      </w:r>
      <w:r>
        <w:rPr>
          <w:rFonts w:hint="default" w:ascii="Arial" w:hAnsi="Arial" w:cs="Arial"/>
          <w:i w:val="0"/>
          <w:iCs w:val="0"/>
          <w:spacing w:val="-1"/>
          <w:sz w:val="24"/>
          <w:szCs w:val="24"/>
        </w:rPr>
        <w:t xml:space="preserve"> </w:t>
      </w:r>
      <w:r>
        <w:rPr>
          <w:rFonts w:hint="default" w:ascii="Arial" w:hAnsi="Arial" w:cs="Arial"/>
          <w:i w:val="0"/>
          <w:iCs w:val="0"/>
          <w:sz w:val="24"/>
          <w:szCs w:val="24"/>
        </w:rPr>
        <w:t>piso.</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Normas</w:t>
      </w:r>
    </w:p>
    <w:p>
      <w:pPr>
        <w:pStyle w:val="3"/>
        <w:spacing w:before="137" w:line="360" w:lineRule="auto"/>
        <w:jc w:val="both"/>
        <w:rPr>
          <w:rFonts w:hint="default" w:ascii="Arial" w:hAnsi="Arial" w:cs="Arial"/>
          <w:i w:val="0"/>
          <w:iCs w:val="0"/>
          <w:sz w:val="24"/>
          <w:szCs w:val="24"/>
        </w:rPr>
      </w:pPr>
      <w:r>
        <w:rPr>
          <w:rFonts w:hint="default" w:ascii="Arial" w:hAnsi="Arial" w:cs="Arial"/>
          <w:i w:val="0"/>
          <w:iCs w:val="0"/>
          <w:sz w:val="24"/>
          <w:szCs w:val="24"/>
        </w:rPr>
        <w:t>NBR-7220</w:t>
      </w:r>
      <w:r>
        <w:rPr>
          <w:rFonts w:hint="default" w:ascii="Arial" w:hAnsi="Arial" w:cs="Arial"/>
          <w:i w:val="0"/>
          <w:iCs w:val="0"/>
          <w:spacing w:val="24"/>
          <w:sz w:val="24"/>
          <w:szCs w:val="24"/>
        </w:rPr>
        <w:t xml:space="preserve"> </w:t>
      </w:r>
      <w:r>
        <w:rPr>
          <w:rFonts w:hint="default" w:ascii="Arial" w:hAnsi="Arial" w:cs="Arial"/>
          <w:i w:val="0"/>
          <w:iCs w:val="0"/>
          <w:sz w:val="24"/>
          <w:szCs w:val="24"/>
        </w:rPr>
        <w:t>-</w:t>
      </w:r>
      <w:r>
        <w:rPr>
          <w:rFonts w:hint="default" w:ascii="Arial" w:hAnsi="Arial" w:cs="Arial"/>
          <w:i w:val="0"/>
          <w:iCs w:val="0"/>
          <w:spacing w:val="30"/>
          <w:sz w:val="24"/>
          <w:szCs w:val="24"/>
        </w:rPr>
        <w:t xml:space="preserve"> </w:t>
      </w:r>
      <w:r>
        <w:rPr>
          <w:rFonts w:hint="default" w:ascii="Arial" w:hAnsi="Arial" w:cs="Arial"/>
          <w:i w:val="0"/>
          <w:iCs w:val="0"/>
          <w:sz w:val="24"/>
          <w:szCs w:val="24"/>
        </w:rPr>
        <w:t>Agregado</w:t>
      </w:r>
      <w:r>
        <w:rPr>
          <w:rFonts w:hint="default" w:ascii="Arial" w:hAnsi="Arial" w:cs="Arial"/>
          <w:i w:val="0"/>
          <w:iCs w:val="0"/>
          <w:spacing w:val="27"/>
          <w:sz w:val="24"/>
          <w:szCs w:val="24"/>
        </w:rPr>
        <w:t xml:space="preserve"> </w:t>
      </w:r>
      <w:r>
        <w:rPr>
          <w:rFonts w:hint="default" w:ascii="Arial" w:hAnsi="Arial" w:cs="Arial"/>
          <w:i w:val="0"/>
          <w:iCs w:val="0"/>
          <w:sz w:val="24"/>
          <w:szCs w:val="24"/>
        </w:rPr>
        <w:t>-</w:t>
      </w:r>
      <w:r>
        <w:rPr>
          <w:rFonts w:hint="default" w:ascii="Arial" w:hAnsi="Arial" w:cs="Arial"/>
          <w:i w:val="0"/>
          <w:iCs w:val="0"/>
          <w:spacing w:val="29"/>
          <w:sz w:val="24"/>
          <w:szCs w:val="24"/>
        </w:rPr>
        <w:t xml:space="preserve"> </w:t>
      </w:r>
      <w:r>
        <w:rPr>
          <w:rFonts w:hint="default" w:ascii="Arial" w:hAnsi="Arial" w:cs="Arial"/>
          <w:i w:val="0"/>
          <w:iCs w:val="0"/>
          <w:sz w:val="24"/>
          <w:szCs w:val="24"/>
        </w:rPr>
        <w:t>Determinação</w:t>
      </w:r>
      <w:r>
        <w:rPr>
          <w:rFonts w:hint="default" w:ascii="Arial" w:hAnsi="Arial" w:cs="Arial"/>
          <w:i w:val="0"/>
          <w:iCs w:val="0"/>
          <w:spacing w:val="29"/>
          <w:sz w:val="24"/>
          <w:szCs w:val="24"/>
        </w:rPr>
        <w:t xml:space="preserve"> </w:t>
      </w:r>
      <w:r>
        <w:rPr>
          <w:rFonts w:hint="default" w:ascii="Arial" w:hAnsi="Arial" w:cs="Arial"/>
          <w:i w:val="0"/>
          <w:iCs w:val="0"/>
          <w:sz w:val="24"/>
          <w:szCs w:val="24"/>
        </w:rPr>
        <w:t>de</w:t>
      </w:r>
      <w:r>
        <w:rPr>
          <w:rFonts w:hint="default" w:ascii="Arial" w:hAnsi="Arial" w:cs="Arial"/>
          <w:i w:val="0"/>
          <w:iCs w:val="0"/>
          <w:spacing w:val="27"/>
          <w:sz w:val="24"/>
          <w:szCs w:val="24"/>
        </w:rPr>
        <w:t xml:space="preserve"> </w:t>
      </w:r>
      <w:r>
        <w:rPr>
          <w:rFonts w:hint="default" w:ascii="Arial" w:hAnsi="Arial" w:cs="Arial"/>
          <w:i w:val="0"/>
          <w:iCs w:val="0"/>
          <w:sz w:val="24"/>
          <w:szCs w:val="24"/>
        </w:rPr>
        <w:t>impurezas</w:t>
      </w:r>
      <w:r>
        <w:rPr>
          <w:rFonts w:hint="default" w:ascii="Arial" w:hAnsi="Arial" w:cs="Arial"/>
          <w:i w:val="0"/>
          <w:iCs w:val="0"/>
          <w:spacing w:val="29"/>
          <w:sz w:val="24"/>
          <w:szCs w:val="24"/>
        </w:rPr>
        <w:t xml:space="preserve"> </w:t>
      </w:r>
      <w:r>
        <w:rPr>
          <w:rFonts w:hint="default" w:ascii="Arial" w:hAnsi="Arial" w:cs="Arial"/>
          <w:i w:val="0"/>
          <w:iCs w:val="0"/>
          <w:sz w:val="24"/>
          <w:szCs w:val="24"/>
        </w:rPr>
        <w:t>orgânicas</w:t>
      </w:r>
      <w:r>
        <w:rPr>
          <w:rFonts w:hint="default" w:ascii="Arial" w:hAnsi="Arial" w:cs="Arial"/>
          <w:i w:val="0"/>
          <w:iCs w:val="0"/>
          <w:spacing w:val="26"/>
          <w:sz w:val="24"/>
          <w:szCs w:val="24"/>
        </w:rPr>
        <w:t xml:space="preserve"> </w:t>
      </w:r>
      <w:r>
        <w:rPr>
          <w:rFonts w:hint="default" w:ascii="Arial" w:hAnsi="Arial" w:cs="Arial"/>
          <w:i w:val="0"/>
          <w:iCs w:val="0"/>
          <w:sz w:val="24"/>
          <w:szCs w:val="24"/>
        </w:rPr>
        <w:t>húmicas</w:t>
      </w:r>
      <w:r>
        <w:rPr>
          <w:rFonts w:hint="default" w:ascii="Arial" w:hAnsi="Arial" w:cs="Arial"/>
          <w:i w:val="0"/>
          <w:iCs w:val="0"/>
          <w:spacing w:val="28"/>
          <w:sz w:val="24"/>
          <w:szCs w:val="24"/>
        </w:rPr>
        <w:t xml:space="preserve"> </w:t>
      </w:r>
      <w:r>
        <w:rPr>
          <w:rFonts w:hint="default" w:ascii="Arial" w:hAnsi="Arial" w:cs="Arial"/>
          <w:i w:val="0"/>
          <w:iCs w:val="0"/>
          <w:sz w:val="24"/>
          <w:szCs w:val="24"/>
        </w:rPr>
        <w:t>em</w:t>
      </w:r>
      <w:r>
        <w:rPr>
          <w:rFonts w:hint="default" w:ascii="Arial" w:hAnsi="Arial" w:cs="Arial"/>
          <w:i w:val="0"/>
          <w:iCs w:val="0"/>
          <w:spacing w:val="-63"/>
          <w:sz w:val="24"/>
          <w:szCs w:val="24"/>
        </w:rPr>
        <w:t xml:space="preserve"> </w:t>
      </w:r>
      <w:r>
        <w:rPr>
          <w:rFonts w:hint="default" w:ascii="Arial" w:hAnsi="Arial" w:cs="Arial"/>
          <w:i w:val="0"/>
          <w:iCs w:val="0"/>
          <w:sz w:val="24"/>
          <w:szCs w:val="24"/>
        </w:rPr>
        <w:t>agregado</w:t>
      </w:r>
      <w:r>
        <w:rPr>
          <w:rFonts w:hint="default" w:ascii="Arial" w:hAnsi="Arial" w:cs="Arial"/>
          <w:i w:val="0"/>
          <w:iCs w:val="0"/>
          <w:spacing w:val="-2"/>
          <w:sz w:val="24"/>
          <w:szCs w:val="24"/>
        </w:rPr>
        <w:t xml:space="preserve"> </w:t>
      </w:r>
      <w:r>
        <w:rPr>
          <w:rFonts w:hint="default" w:ascii="Arial" w:hAnsi="Arial" w:cs="Arial"/>
          <w:i w:val="0"/>
          <w:iCs w:val="0"/>
          <w:sz w:val="24"/>
          <w:szCs w:val="24"/>
        </w:rPr>
        <w:t>miúdo.</w:t>
      </w:r>
    </w:p>
    <w:p>
      <w:pPr>
        <w:pStyle w:val="3"/>
        <w:spacing w:line="360" w:lineRule="auto"/>
        <w:ind w:right="2814"/>
        <w:jc w:val="both"/>
        <w:rPr>
          <w:rFonts w:hint="default" w:ascii="Arial" w:hAnsi="Arial" w:cs="Arial"/>
          <w:i w:val="0"/>
          <w:iCs w:val="0"/>
          <w:sz w:val="24"/>
          <w:szCs w:val="24"/>
        </w:rPr>
      </w:pPr>
      <w:r>
        <w:rPr>
          <w:rFonts w:hint="default" w:ascii="Arial" w:hAnsi="Arial" w:cs="Arial"/>
          <w:i w:val="0"/>
          <w:iCs w:val="0"/>
          <w:sz w:val="24"/>
          <w:szCs w:val="24"/>
        </w:rPr>
        <w:t>NBR-7225 - Materiais de pedra e agregados naturais.</w:t>
      </w:r>
      <w:r>
        <w:rPr>
          <w:rFonts w:hint="default" w:ascii="Arial" w:hAnsi="Arial" w:cs="Arial"/>
          <w:i w:val="0"/>
          <w:iCs w:val="0"/>
          <w:spacing w:val="-64"/>
          <w:sz w:val="24"/>
          <w:szCs w:val="24"/>
        </w:rPr>
        <w:t xml:space="preserve"> </w:t>
      </w:r>
      <w:r>
        <w:rPr>
          <w:rFonts w:hint="default" w:ascii="Arial" w:hAnsi="Arial" w:cs="Arial"/>
          <w:i w:val="0"/>
          <w:iCs w:val="0"/>
          <w:sz w:val="24"/>
          <w:szCs w:val="24"/>
        </w:rPr>
        <w:t>NBR-9781</w:t>
      </w:r>
      <w:r>
        <w:rPr>
          <w:rFonts w:hint="default" w:ascii="Arial" w:hAnsi="Arial" w:cs="Arial"/>
          <w:i w:val="0"/>
          <w:iCs w:val="0"/>
          <w:spacing w:val="-3"/>
          <w:sz w:val="24"/>
          <w:szCs w:val="24"/>
        </w:rPr>
        <w:t xml:space="preserve"> </w:t>
      </w:r>
      <w:r>
        <w:rPr>
          <w:rFonts w:hint="default" w:ascii="Arial" w:hAnsi="Arial" w:cs="Arial"/>
          <w:i w:val="0"/>
          <w:iCs w:val="0"/>
          <w:sz w:val="24"/>
          <w:szCs w:val="24"/>
        </w:rPr>
        <w:t>-</w:t>
      </w:r>
      <w:r>
        <w:rPr>
          <w:rFonts w:hint="default" w:ascii="Arial" w:hAnsi="Arial" w:cs="Arial"/>
          <w:i w:val="0"/>
          <w:iCs w:val="0"/>
          <w:spacing w:val="-4"/>
          <w:sz w:val="24"/>
          <w:szCs w:val="24"/>
        </w:rPr>
        <w:t xml:space="preserve"> </w:t>
      </w:r>
      <w:r>
        <w:rPr>
          <w:rFonts w:hint="default" w:ascii="Arial" w:hAnsi="Arial" w:cs="Arial"/>
          <w:i w:val="0"/>
          <w:iCs w:val="0"/>
          <w:sz w:val="24"/>
          <w:szCs w:val="24"/>
        </w:rPr>
        <w:t>Peças</w:t>
      </w:r>
      <w:r>
        <w:rPr>
          <w:rFonts w:hint="default" w:ascii="Arial" w:hAnsi="Arial" w:cs="Arial"/>
          <w:i w:val="0"/>
          <w:iCs w:val="0"/>
          <w:spacing w:val="-4"/>
          <w:sz w:val="24"/>
          <w:szCs w:val="24"/>
        </w:rPr>
        <w:t xml:space="preserve"> </w:t>
      </w:r>
      <w:r>
        <w:rPr>
          <w:rFonts w:hint="default" w:ascii="Arial" w:hAnsi="Arial" w:cs="Arial"/>
          <w:i w:val="0"/>
          <w:iCs w:val="0"/>
          <w:sz w:val="24"/>
          <w:szCs w:val="24"/>
        </w:rPr>
        <w:t>de</w:t>
      </w:r>
      <w:r>
        <w:rPr>
          <w:rFonts w:hint="default" w:ascii="Arial" w:hAnsi="Arial" w:cs="Arial"/>
          <w:i w:val="0"/>
          <w:iCs w:val="0"/>
          <w:spacing w:val="-2"/>
          <w:sz w:val="24"/>
          <w:szCs w:val="24"/>
        </w:rPr>
        <w:t xml:space="preserve"> </w:t>
      </w:r>
      <w:r>
        <w:rPr>
          <w:rFonts w:hint="default" w:ascii="Arial" w:hAnsi="Arial" w:cs="Arial"/>
          <w:i w:val="0"/>
          <w:iCs w:val="0"/>
          <w:sz w:val="24"/>
          <w:szCs w:val="24"/>
        </w:rPr>
        <w:t>concreto</w:t>
      </w:r>
      <w:r>
        <w:rPr>
          <w:rFonts w:hint="default" w:ascii="Arial" w:hAnsi="Arial" w:cs="Arial"/>
          <w:i w:val="0"/>
          <w:iCs w:val="0"/>
          <w:spacing w:val="-1"/>
          <w:sz w:val="24"/>
          <w:szCs w:val="24"/>
        </w:rPr>
        <w:t xml:space="preserve"> </w:t>
      </w:r>
      <w:r>
        <w:rPr>
          <w:rFonts w:hint="default" w:ascii="Arial" w:hAnsi="Arial" w:cs="Arial"/>
          <w:i w:val="0"/>
          <w:iCs w:val="0"/>
          <w:sz w:val="24"/>
          <w:szCs w:val="24"/>
        </w:rPr>
        <w:t>para pavimentação</w:t>
      </w:r>
    </w:p>
    <w:p>
      <w:pPr>
        <w:spacing w:before="0" w:line="360" w:lineRule="auto"/>
        <w:ind w:left="120" w:right="0" w:firstLine="0"/>
        <w:jc w:val="both"/>
        <w:rPr>
          <w:rFonts w:hint="default" w:ascii="Arial" w:hAnsi="Arial" w:cs="Arial"/>
          <w:i w:val="0"/>
          <w:iCs w:val="0"/>
          <w:sz w:val="24"/>
          <w:szCs w:val="24"/>
        </w:rPr>
      </w:pPr>
      <w:r>
        <w:rPr>
          <w:rFonts w:hint="default" w:ascii="Arial" w:hAnsi="Arial" w:cs="Arial"/>
          <w:i w:val="0"/>
          <w:iCs w:val="0"/>
          <w:sz w:val="24"/>
          <w:szCs w:val="24"/>
        </w:rPr>
        <w:t>Critério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4"/>
          <w:sz w:val="24"/>
          <w:szCs w:val="24"/>
        </w:rPr>
        <w:t xml:space="preserve"> </w:t>
      </w:r>
      <w:r>
        <w:rPr>
          <w:rFonts w:hint="default" w:ascii="Arial" w:hAnsi="Arial" w:cs="Arial"/>
          <w:i w:val="0"/>
          <w:iCs w:val="0"/>
          <w:sz w:val="24"/>
          <w:szCs w:val="24"/>
        </w:rPr>
        <w:t>medição:</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rPr>
        <w:t>metro</w:t>
      </w:r>
      <w:r>
        <w:rPr>
          <w:rFonts w:hint="default" w:ascii="Arial" w:hAnsi="Arial" w:cs="Arial"/>
          <w:i w:val="0"/>
          <w:iCs w:val="0"/>
          <w:spacing w:val="-4"/>
          <w:sz w:val="24"/>
          <w:szCs w:val="24"/>
        </w:rPr>
        <w:t xml:space="preserve"> </w:t>
      </w:r>
      <w:r>
        <w:rPr>
          <w:rFonts w:hint="default" w:ascii="Arial" w:hAnsi="Arial" w:cs="Arial"/>
          <w:i w:val="0"/>
          <w:iCs w:val="0"/>
          <w:sz w:val="24"/>
          <w:szCs w:val="24"/>
        </w:rPr>
        <w:t>quadrado</w:t>
      </w:r>
      <w:r>
        <w:rPr>
          <w:rFonts w:hint="default" w:ascii="Arial" w:hAnsi="Arial" w:cs="Arial"/>
          <w:i w:val="0"/>
          <w:iCs w:val="0"/>
          <w:spacing w:val="-2"/>
          <w:sz w:val="24"/>
          <w:szCs w:val="24"/>
        </w:rPr>
        <w:t xml:space="preserve"> </w:t>
      </w:r>
      <w:r>
        <w:rPr>
          <w:rFonts w:hint="default" w:ascii="Arial" w:hAnsi="Arial" w:cs="Arial"/>
          <w:i w:val="0"/>
          <w:iCs w:val="0"/>
          <w:sz w:val="24"/>
          <w:szCs w:val="24"/>
        </w:rPr>
        <w:t>de</w:t>
      </w:r>
      <w:r>
        <w:rPr>
          <w:rFonts w:hint="default" w:ascii="Arial" w:hAnsi="Arial" w:cs="Arial"/>
          <w:i w:val="0"/>
          <w:iCs w:val="0"/>
          <w:spacing w:val="-4"/>
          <w:sz w:val="24"/>
          <w:szCs w:val="24"/>
        </w:rPr>
        <w:t xml:space="preserve"> </w:t>
      </w:r>
      <w:r>
        <w:rPr>
          <w:rFonts w:hint="default" w:ascii="Arial" w:hAnsi="Arial" w:cs="Arial"/>
          <w:i w:val="0"/>
          <w:iCs w:val="0"/>
          <w:sz w:val="24"/>
          <w:szCs w:val="24"/>
        </w:rPr>
        <w:t>piso</w:t>
      </w:r>
      <w:r>
        <w:rPr>
          <w:rFonts w:hint="default" w:ascii="Arial" w:hAnsi="Arial" w:cs="Arial"/>
          <w:i w:val="0"/>
          <w:iCs w:val="0"/>
          <w:spacing w:val="-3"/>
          <w:sz w:val="24"/>
          <w:szCs w:val="24"/>
        </w:rPr>
        <w:t xml:space="preserve"> </w:t>
      </w:r>
      <w:r>
        <w:rPr>
          <w:rFonts w:hint="default" w:ascii="Arial" w:hAnsi="Arial" w:cs="Arial"/>
          <w:i w:val="0"/>
          <w:iCs w:val="0"/>
          <w:sz w:val="24"/>
          <w:szCs w:val="24"/>
        </w:rPr>
        <w:t>intertravado</w:t>
      </w:r>
      <w:r>
        <w:rPr>
          <w:rFonts w:hint="default" w:ascii="Arial" w:hAnsi="Arial" w:cs="Arial"/>
          <w:i w:val="0"/>
          <w:iCs w:val="0"/>
          <w:spacing w:val="-4"/>
          <w:sz w:val="24"/>
          <w:szCs w:val="24"/>
        </w:rPr>
        <w:t xml:space="preserve"> </w:t>
      </w:r>
      <w:r>
        <w:rPr>
          <w:rFonts w:hint="default" w:ascii="Arial" w:hAnsi="Arial" w:cs="Arial"/>
          <w:i w:val="0"/>
          <w:iCs w:val="0"/>
          <w:sz w:val="24"/>
          <w:szCs w:val="24"/>
        </w:rPr>
        <w:t>executado</w:t>
      </w:r>
      <w:r>
        <w:rPr>
          <w:rFonts w:hint="default" w:ascii="Arial" w:hAnsi="Arial" w:cs="Arial"/>
          <w:i w:val="0"/>
          <w:iCs w:val="0"/>
          <w:sz w:val="24"/>
          <w:szCs w:val="24"/>
          <w:lang w:val="pt-BR"/>
        </w:rPr>
        <w:t xml:space="preserve"> (m²)</w:t>
      </w:r>
      <w:r>
        <w:rPr>
          <w:rFonts w:hint="default" w:ascii="Arial" w:hAnsi="Arial" w:cs="Arial"/>
          <w:i w:val="0"/>
          <w:iCs w:val="0"/>
          <w:sz w:val="24"/>
          <w:szCs w:val="24"/>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Transp. de Areia grossa jazida c/ carreg. mecânico - 0,646XP + 0,673XR + 2,693; 30km</w:t>
      </w:r>
      <w:r>
        <w:rPr>
          <w:rFonts w:hint="default" w:ascii="Arial" w:hAnsi="Arial" w:cs="Arial"/>
          <w:i w:val="0"/>
          <w:iCs w:val="0"/>
          <w:sz w:val="24"/>
          <w:szCs w:val="24"/>
          <w:lang w:val="pt-BR"/>
        </w:rPr>
        <w:t>.</w:t>
      </w:r>
    </w:p>
    <w:p>
      <w:pPr>
        <w:pStyle w:val="3"/>
        <w:spacing w:line="360" w:lineRule="auto"/>
        <w:ind w:right="184"/>
        <w:jc w:val="both"/>
        <w:rPr>
          <w:rFonts w:hint="default" w:ascii="Arial" w:hAnsi="Arial" w:cs="Arial"/>
          <w:i w:val="0"/>
          <w:iCs w:val="0"/>
          <w:sz w:val="24"/>
          <w:szCs w:val="24"/>
          <w:lang w:val="pt-BR"/>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transportar areia grossa para o local da obra.</w:t>
      </w:r>
    </w:p>
    <w:p>
      <w:pPr>
        <w:spacing w:line="360" w:lineRule="auto"/>
        <w:ind w:firstLine="120" w:firstLineChars="50"/>
        <w:jc w:val="both"/>
        <w:rPr>
          <w:rFonts w:hint="default" w:ascii="Arial" w:hAnsi="Arial" w:cs="Arial"/>
          <w:i w:val="0"/>
          <w:iCs w:val="0"/>
          <w:sz w:val="24"/>
          <w:szCs w:val="24"/>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lang w:val="pt-BR"/>
        </w:rPr>
        <w:t>tonelada transportada (t).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Transp. de Bloco p/ pavimentaçao - esp= 10cm  - 1,009XP + 1,345XR + 1,682 ; 1km</w:t>
      </w:r>
    </w:p>
    <w:p>
      <w:pPr>
        <w:pStyle w:val="3"/>
        <w:spacing w:line="360" w:lineRule="auto"/>
        <w:ind w:right="184"/>
        <w:jc w:val="both"/>
        <w:rPr>
          <w:rFonts w:hint="default" w:ascii="Arial" w:hAnsi="Arial" w:cs="Arial"/>
          <w:i w:val="0"/>
          <w:iCs w:val="0"/>
          <w:sz w:val="24"/>
          <w:szCs w:val="24"/>
          <w:lang w:val="pt-BR"/>
        </w:rPr>
      </w:pPr>
      <w:r>
        <w:rPr>
          <w:rFonts w:hint="default" w:ascii="Arial" w:hAnsi="Arial" w:cs="Arial"/>
          <w:i w:val="0"/>
          <w:iCs w:val="0"/>
          <w:sz w:val="24"/>
          <w:szCs w:val="24"/>
        </w:rPr>
        <w:t>Conteúdo</w:t>
      </w:r>
      <w:r>
        <w:rPr>
          <w:rFonts w:hint="default" w:ascii="Arial" w:hAnsi="Arial" w:cs="Arial"/>
          <w:i w:val="0"/>
          <w:iCs w:val="0"/>
          <w:spacing w:val="-7"/>
          <w:sz w:val="24"/>
          <w:szCs w:val="24"/>
        </w:rPr>
        <w:t xml:space="preserve"> </w:t>
      </w:r>
      <w:r>
        <w:rPr>
          <w:rFonts w:hint="default" w:ascii="Arial" w:hAnsi="Arial" w:cs="Arial"/>
          <w:i w:val="0"/>
          <w:iCs w:val="0"/>
          <w:sz w:val="24"/>
          <w:szCs w:val="24"/>
        </w:rPr>
        <w:t>do</w:t>
      </w:r>
      <w:r>
        <w:rPr>
          <w:rFonts w:hint="default" w:ascii="Arial" w:hAnsi="Arial" w:cs="Arial"/>
          <w:i w:val="0"/>
          <w:iCs w:val="0"/>
          <w:spacing w:val="-4"/>
          <w:sz w:val="24"/>
          <w:szCs w:val="24"/>
        </w:rPr>
        <w:t xml:space="preserve"> </w:t>
      </w:r>
      <w:r>
        <w:rPr>
          <w:rFonts w:hint="default" w:ascii="Arial" w:hAnsi="Arial" w:cs="Arial"/>
          <w:i w:val="0"/>
          <w:iCs w:val="0"/>
          <w:sz w:val="24"/>
          <w:szCs w:val="24"/>
        </w:rPr>
        <w:t>Serviço:</w:t>
      </w:r>
      <w:r>
        <w:rPr>
          <w:rFonts w:hint="default" w:ascii="Arial" w:hAnsi="Arial" w:cs="Arial"/>
          <w:i w:val="0"/>
          <w:iCs w:val="0"/>
          <w:sz w:val="24"/>
          <w:szCs w:val="24"/>
          <w:lang w:val="pt-BR"/>
        </w:rPr>
        <w:t xml:space="preserve"> A contratada terá que transportar o bloco intertravado para o local da obra.</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z w:val="24"/>
          <w:szCs w:val="24"/>
          <w:lang w:val="pt-BR"/>
        </w:rPr>
        <w:t>tonelada transportada (t).</w:t>
      </w:r>
    </w:p>
    <w:p>
      <w:pPr>
        <w:spacing w:line="360" w:lineRule="auto"/>
        <w:ind w:firstLine="120" w:firstLineChars="50"/>
        <w:jc w:val="both"/>
        <w:rPr>
          <w:rFonts w:hint="default" w:ascii="Arial" w:hAnsi="Arial" w:cs="Arial"/>
          <w:i w:val="0"/>
          <w:iCs w:val="0"/>
          <w:sz w:val="24"/>
          <w:szCs w:val="24"/>
          <w:lang w:val="pt-BR"/>
        </w:rPr>
      </w:pPr>
    </w:p>
    <w:p/>
    <w:p>
      <w:pPr>
        <w:pStyle w:val="2"/>
        <w:numPr>
          <w:ilvl w:val="0"/>
          <w:numId w:val="4"/>
        </w:numPr>
        <w:tabs>
          <w:tab w:val="left" w:pos="531"/>
        </w:tabs>
        <w:spacing w:before="0" w:after="0" w:line="360" w:lineRule="auto"/>
        <w:ind w:left="386" w:leftChars="0" w:right="174" w:rightChars="0" w:hanging="267" w:firstLineChars="0"/>
        <w:jc w:val="both"/>
        <w:rPr>
          <w:rFonts w:hint="default" w:ascii="Arial" w:hAnsi="Arial" w:cs="Arial"/>
          <w:i w:val="0"/>
          <w:iCs w:val="0"/>
          <w:sz w:val="24"/>
          <w:szCs w:val="24"/>
        </w:rPr>
      </w:pPr>
      <w:r>
        <w:rPr>
          <w:rFonts w:hint="default" w:ascii="Arial" w:hAnsi="Arial" w:cs="Arial"/>
          <w:i w:val="0"/>
          <w:iCs w:val="0"/>
          <w:sz w:val="24"/>
          <w:szCs w:val="24"/>
          <w:lang w:val="pt-BR"/>
        </w:rPr>
        <w:t>SINALIZAÇÃO/PLACA INAUGURAÇÃO</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lang w:val="pt-BR"/>
        </w:rPr>
        <w:t>Sinalização Permanente</w:t>
      </w:r>
    </w:p>
    <w:p>
      <w:pPr>
        <w:spacing w:line="360" w:lineRule="auto"/>
        <w:jc w:val="both"/>
        <w:rPr>
          <w:rFonts w:hint="default" w:ascii="Arial" w:hAnsi="Arial" w:cs="Arial"/>
          <w:i w:val="0"/>
          <w:iCs w:val="0"/>
          <w:sz w:val="24"/>
          <w:szCs w:val="24"/>
        </w:rPr>
      </w:pPr>
    </w:p>
    <w:p>
      <w:pPr>
        <w:pStyle w:val="2"/>
        <w:numPr>
          <w:ilvl w:val="0"/>
          <w:numId w:val="0"/>
        </w:numPr>
        <w:tabs>
          <w:tab w:val="left" w:pos="531"/>
        </w:tabs>
        <w:spacing w:before="0" w:after="0" w:line="360" w:lineRule="auto"/>
        <w:ind w:left="120" w:leftChars="0" w:right="174" w:rightChars="0"/>
        <w:jc w:val="both"/>
        <w:rPr>
          <w:rFonts w:hint="default" w:ascii="Arial" w:hAnsi="Arial" w:cs="Arial"/>
          <w:i w:val="0"/>
          <w:iCs w:val="0"/>
          <w:sz w:val="24"/>
          <w:szCs w:val="24"/>
        </w:rPr>
      </w:pPr>
      <w:r>
        <w:rPr>
          <w:rFonts w:hint="default" w:ascii="Arial" w:hAnsi="Arial" w:cs="Arial"/>
          <w:i w:val="0"/>
          <w:iCs w:val="0"/>
          <w:sz w:val="24"/>
          <w:szCs w:val="24"/>
          <w:lang w:val="pt-BR"/>
        </w:rPr>
        <w:t xml:space="preserve">4.1.1 </w:t>
      </w:r>
      <w:r>
        <w:rPr>
          <w:rFonts w:hint="default" w:ascii="Arial" w:hAnsi="Arial" w:cs="Arial"/>
          <w:i w:val="0"/>
          <w:iCs w:val="0"/>
          <w:sz w:val="24"/>
          <w:szCs w:val="24"/>
        </w:rPr>
        <w:t>Sinalização vertical, inclusive transporte de placa sinalização e madeira</w:t>
      </w:r>
      <w:r>
        <w:rPr>
          <w:rFonts w:hint="default" w:ascii="Arial" w:hAnsi="Arial" w:cs="Arial"/>
          <w:i w:val="0"/>
          <w:iCs w:val="0"/>
          <w:sz w:val="24"/>
          <w:szCs w:val="24"/>
          <w:lang w:val="pt-BR"/>
        </w:rPr>
        <w:t>.</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pacing w:val="-3"/>
          <w:sz w:val="24"/>
          <w:szCs w:val="24"/>
          <w:lang w:val="pt-BR"/>
        </w:rPr>
        <w:t>metro quadrado executado</w:t>
      </w:r>
      <w:r>
        <w:rPr>
          <w:rFonts w:hint="default" w:ascii="Arial" w:hAnsi="Arial" w:cs="Arial"/>
          <w:i w:val="0"/>
          <w:iCs w:val="0"/>
          <w:sz w:val="24"/>
          <w:szCs w:val="24"/>
          <w:lang w:val="pt-BR"/>
        </w:rPr>
        <w:t xml:space="preserve"> (m²).</w:t>
      </w:r>
    </w:p>
    <w:p>
      <w:pPr>
        <w:spacing w:line="360" w:lineRule="auto"/>
        <w:ind w:firstLine="120" w:firstLineChars="50"/>
        <w:jc w:val="both"/>
        <w:rPr>
          <w:rFonts w:hint="default" w:ascii="Arial" w:hAnsi="Arial" w:cs="Arial"/>
          <w:i w:val="0"/>
          <w:iCs w:val="0"/>
          <w:sz w:val="24"/>
          <w:szCs w:val="24"/>
          <w:lang w:val="pt-BR"/>
        </w:rPr>
      </w:pPr>
    </w:p>
    <w:p>
      <w:pPr>
        <w:pStyle w:val="2"/>
        <w:numPr>
          <w:ilvl w:val="0"/>
          <w:numId w:val="0"/>
        </w:numPr>
        <w:tabs>
          <w:tab w:val="left" w:pos="531"/>
        </w:tabs>
        <w:spacing w:before="0" w:after="0" w:line="360" w:lineRule="auto"/>
        <w:ind w:left="120" w:leftChars="0" w:right="174" w:rightChars="0"/>
        <w:jc w:val="both"/>
        <w:rPr>
          <w:rFonts w:hint="default" w:ascii="Arial" w:hAnsi="Arial" w:cs="Arial"/>
          <w:i w:val="0"/>
          <w:iCs w:val="0"/>
          <w:sz w:val="24"/>
          <w:szCs w:val="24"/>
          <w:lang w:val="pt-BR"/>
        </w:rPr>
      </w:pPr>
      <w:r>
        <w:rPr>
          <w:rFonts w:hint="default" w:ascii="Arial" w:hAnsi="Arial" w:cs="Arial"/>
          <w:i w:val="0"/>
          <w:iCs w:val="0"/>
          <w:sz w:val="24"/>
          <w:szCs w:val="24"/>
          <w:lang w:val="pt-BR"/>
        </w:rPr>
        <w:t>4.1.2 Placa de obra nas dimensões de 2.0 x 4.0 m, padrão IOPES</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pacing w:val="-3"/>
          <w:sz w:val="24"/>
          <w:szCs w:val="24"/>
          <w:lang w:val="pt-BR"/>
        </w:rPr>
        <w:t>metro quadrado instalado</w:t>
      </w:r>
      <w:r>
        <w:rPr>
          <w:rFonts w:hint="default" w:ascii="Arial" w:hAnsi="Arial" w:cs="Arial"/>
          <w:i w:val="0"/>
          <w:iCs w:val="0"/>
          <w:sz w:val="24"/>
          <w:szCs w:val="24"/>
          <w:lang w:val="pt-BR"/>
        </w:rPr>
        <w:t xml:space="preserve"> (m²).</w:t>
      </w:r>
    </w:p>
    <w:p>
      <w:pPr>
        <w:spacing w:line="360" w:lineRule="auto"/>
        <w:jc w:val="both"/>
        <w:rPr>
          <w:rFonts w:hint="default" w:ascii="Arial" w:hAnsi="Arial" w:cs="Arial"/>
          <w:i w:val="0"/>
          <w:iCs w:val="0"/>
          <w:sz w:val="24"/>
          <w:szCs w:val="24"/>
        </w:rPr>
      </w:pPr>
    </w:p>
    <w:p>
      <w:pPr>
        <w:pStyle w:val="2"/>
        <w:numPr>
          <w:numId w:val="0"/>
        </w:numPr>
        <w:tabs>
          <w:tab w:val="left" w:pos="531"/>
        </w:tabs>
        <w:spacing w:before="0" w:after="0" w:line="360" w:lineRule="auto"/>
        <w:ind w:left="120" w:leftChars="0" w:right="174" w:rightChars="0"/>
        <w:jc w:val="both"/>
        <w:rPr>
          <w:rFonts w:hint="default" w:ascii="Arial" w:hAnsi="Arial" w:cs="Arial"/>
          <w:i w:val="0"/>
          <w:iCs w:val="0"/>
          <w:sz w:val="24"/>
          <w:szCs w:val="24"/>
        </w:rPr>
      </w:pPr>
      <w:r>
        <w:rPr>
          <w:rFonts w:hint="default" w:ascii="Arial" w:hAnsi="Arial" w:cs="Arial"/>
          <w:i w:val="0"/>
          <w:iCs w:val="0"/>
          <w:sz w:val="24"/>
          <w:szCs w:val="24"/>
          <w:lang w:val="pt-BR"/>
        </w:rPr>
        <w:t xml:space="preserve">4.1.3 </w:t>
      </w:r>
      <w:r>
        <w:rPr>
          <w:rFonts w:hint="default" w:ascii="Arial" w:hAnsi="Arial" w:cs="Arial"/>
          <w:i w:val="0"/>
          <w:iCs w:val="0"/>
          <w:sz w:val="24"/>
          <w:szCs w:val="24"/>
        </w:rPr>
        <w:t>Placa para inauguração de obra em alumínio polido e=4mm, dimensões 40 x 50 cm, gravação em baixo relevo, inclusive pintura e fixação</w:t>
      </w:r>
      <w:r>
        <w:rPr>
          <w:rFonts w:hint="default" w:ascii="Arial" w:hAnsi="Arial" w:cs="Arial"/>
          <w:i w:val="0"/>
          <w:iCs w:val="0"/>
          <w:sz w:val="24"/>
          <w:szCs w:val="24"/>
          <w:lang w:val="pt-BR"/>
        </w:rPr>
        <w:t>.</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cs="Arial"/>
          <w:i w:val="0"/>
          <w:iCs w:val="0"/>
          <w:sz w:val="24"/>
          <w:szCs w:val="24"/>
        </w:rPr>
        <w:t>Por</w:t>
      </w:r>
      <w:r>
        <w:rPr>
          <w:rFonts w:hint="default" w:ascii="Arial" w:hAnsi="Arial" w:cs="Arial"/>
          <w:i w:val="0"/>
          <w:iCs w:val="0"/>
          <w:spacing w:val="-3"/>
          <w:sz w:val="24"/>
          <w:szCs w:val="24"/>
        </w:rPr>
        <w:t xml:space="preserve"> </w:t>
      </w:r>
      <w:r>
        <w:rPr>
          <w:rFonts w:hint="default" w:ascii="Arial" w:hAnsi="Arial" w:cs="Arial"/>
          <w:i w:val="0"/>
          <w:iCs w:val="0"/>
          <w:spacing w:val="-3"/>
          <w:sz w:val="24"/>
          <w:szCs w:val="24"/>
          <w:lang w:val="pt-BR"/>
        </w:rPr>
        <w:t>unidade fornecida</w:t>
      </w:r>
      <w:r>
        <w:rPr>
          <w:rFonts w:hint="default" w:ascii="Arial" w:hAnsi="Arial" w:cs="Arial"/>
          <w:i w:val="0"/>
          <w:iCs w:val="0"/>
          <w:sz w:val="24"/>
          <w:szCs w:val="24"/>
          <w:lang w:val="pt-BR"/>
        </w:rPr>
        <w:t xml:space="preserve"> (und).</w:t>
      </w:r>
    </w:p>
    <w:p>
      <w:pPr>
        <w:ind w:firstLine="120" w:firstLineChars="50"/>
        <w:rPr>
          <w:rFonts w:hint="default"/>
          <w:sz w:val="24"/>
          <w:lang w:val="pt-BR"/>
        </w:rPr>
      </w:pPr>
    </w:p>
    <w:p>
      <w:pPr>
        <w:rPr>
          <w:rFonts w:hint="default"/>
          <w:sz w:val="24"/>
          <w:lang w:val="pt-BR"/>
        </w:rPr>
      </w:pPr>
    </w:p>
    <w:p>
      <w:pPr>
        <w:ind w:firstLine="120" w:firstLineChars="50"/>
        <w:rPr>
          <w:rFonts w:hint="default"/>
          <w:sz w:val="24"/>
          <w:lang w:val="pt-BR"/>
        </w:rPr>
      </w:pPr>
    </w:p>
    <w:p>
      <w:pPr>
        <w:numPr>
          <w:ilvl w:val="0"/>
          <w:numId w:val="4"/>
        </w:numPr>
        <w:spacing w:line="360" w:lineRule="auto"/>
        <w:ind w:left="386" w:leftChars="0" w:hanging="267" w:firstLineChars="0"/>
        <w:jc w:val="both"/>
        <w:rPr>
          <w:rFonts w:hint="default" w:ascii="Arial" w:hAnsi="Arial" w:cs="Arial"/>
          <w:i w:val="0"/>
          <w:iCs w:val="0"/>
          <w:sz w:val="24"/>
          <w:szCs w:val="24"/>
          <w:lang w:val="pt-BR"/>
        </w:rPr>
      </w:pPr>
      <w:r>
        <w:rPr>
          <w:rFonts w:hint="default" w:ascii="Arial" w:hAnsi="Arial" w:cs="Arial"/>
          <w:b/>
          <w:bCs/>
          <w:i w:val="0"/>
          <w:iCs w:val="0"/>
          <w:sz w:val="24"/>
          <w:szCs w:val="24"/>
          <w:lang w:val="pt-BR"/>
        </w:rPr>
        <w:t>ADMINISTRAÇÃO LOCAL</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lang w:val="pt-BR"/>
        </w:rPr>
        <w:t>Administração local.</w:t>
      </w:r>
    </w:p>
    <w:p>
      <w:pPr>
        <w:spacing w:line="360" w:lineRule="auto"/>
        <w:ind w:firstLine="120" w:firstLineChars="50"/>
        <w:jc w:val="both"/>
        <w:rPr>
          <w:rFonts w:hint="default" w:ascii="Arial" w:hAnsi="Arial" w:cs="Arial"/>
          <w:i w:val="0"/>
          <w:iCs w:val="0"/>
          <w:sz w:val="24"/>
          <w:szCs w:val="24"/>
          <w:lang w:val="pt-BR"/>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z w:val="24"/>
          <w:szCs w:val="24"/>
          <w:lang w:val="pt-BR"/>
        </w:rPr>
        <w:t xml:space="preserve"> Percentual da evolução da obra.</w:t>
      </w:r>
    </w:p>
    <w:p>
      <w:pPr>
        <w:ind w:firstLine="120" w:firstLineChars="50"/>
        <w:rPr>
          <w:rFonts w:hint="default"/>
          <w:sz w:val="24"/>
          <w:lang w:val="pt-BR"/>
        </w:rPr>
      </w:pPr>
    </w:p>
    <w:p>
      <w:pPr>
        <w:rPr>
          <w:rFonts w:hint="default"/>
          <w:sz w:val="24"/>
          <w:lang w:val="pt-BR"/>
        </w:rPr>
      </w:pPr>
    </w:p>
    <w:p>
      <w:pPr>
        <w:rPr>
          <w:rFonts w:hint="default"/>
          <w:sz w:val="24"/>
          <w:lang w:val="pt-BR"/>
        </w:rPr>
      </w:pPr>
    </w:p>
    <w:p/>
    <w:p>
      <w:pPr>
        <w:numPr>
          <w:ilvl w:val="0"/>
          <w:numId w:val="4"/>
        </w:numPr>
        <w:spacing w:line="360" w:lineRule="auto"/>
        <w:ind w:left="386" w:leftChars="0" w:hanging="267" w:firstLineChars="0"/>
        <w:jc w:val="both"/>
        <w:rPr>
          <w:rFonts w:hint="default" w:ascii="Arial" w:hAnsi="Arial" w:cs="Arial"/>
          <w:b/>
          <w:bCs/>
          <w:i w:val="0"/>
          <w:iCs w:val="0"/>
          <w:sz w:val="24"/>
          <w:szCs w:val="24"/>
        </w:rPr>
      </w:pPr>
      <w:r>
        <w:rPr>
          <w:rFonts w:hint="default" w:ascii="Arial" w:hAnsi="Arial" w:cs="Arial"/>
          <w:b/>
          <w:bCs/>
          <w:i w:val="0"/>
          <w:iCs w:val="0"/>
          <w:sz w:val="24"/>
          <w:szCs w:val="24"/>
          <w:lang w:val="pt-BR"/>
        </w:rPr>
        <w:t>CANTEIRO DE OBRAS.</w:t>
      </w:r>
    </w:p>
    <w:p>
      <w:pPr>
        <w:widowControl w:val="0"/>
        <w:numPr>
          <w:ilvl w:val="0"/>
          <w:numId w:val="0"/>
        </w:numPr>
        <w:autoSpaceDE w:val="0"/>
        <w:autoSpaceDN w:val="0"/>
        <w:spacing w:before="0" w:after="0" w:line="360" w:lineRule="auto"/>
        <w:ind w:right="0" w:rightChars="0"/>
        <w:jc w:val="both"/>
        <w:rPr>
          <w:rFonts w:hint="default" w:ascii="Arial" w:hAnsi="Arial" w:cs="Arial"/>
          <w:b/>
          <w:bCs/>
          <w:i w:val="0"/>
          <w:iCs w:val="0"/>
          <w:sz w:val="24"/>
          <w:szCs w:val="24"/>
          <w:lang w:val="pt-BR"/>
        </w:rPr>
      </w:pPr>
    </w:p>
    <w:p>
      <w:pPr>
        <w:numPr>
          <w:ilvl w:val="0"/>
          <w:numId w:val="0"/>
        </w:numPr>
        <w:spacing w:before="0" w:line="360" w:lineRule="auto"/>
        <w:ind w:left="119" w:leftChars="0" w:right="0" w:rightChars="0"/>
        <w:jc w:val="both"/>
        <w:rPr>
          <w:rFonts w:hint="default" w:ascii="Arial" w:hAnsi="Arial" w:cs="Arial"/>
          <w:i w:val="0"/>
          <w:iCs w:val="0"/>
          <w:sz w:val="24"/>
          <w:szCs w:val="24"/>
          <w:lang w:val="pt-PT" w:eastAsia="en-US"/>
        </w:rPr>
      </w:pPr>
      <w:r>
        <w:rPr>
          <w:rFonts w:hint="default" w:ascii="Arial" w:hAnsi="Arial" w:cs="Arial"/>
          <w:i w:val="0"/>
          <w:iCs w:val="0"/>
          <w:sz w:val="24"/>
          <w:szCs w:val="24"/>
          <w:lang w:val="en-US" w:eastAsia="zh-CN"/>
        </w:rPr>
        <w:t xml:space="preserve">Esta seção tem por objetivo padronizar a instalação dos canteiros (obras temporárias), procurando estabelecer os padrões mínimos de habilidade, condições de segurança para os trabalhadores e limitando estritamente as edificações de apoio necessárias, dada as condições impactantes provocadas no meio físico.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p>
    <w:p>
      <w:pPr>
        <w:numPr>
          <w:ilvl w:val="0"/>
          <w:numId w:val="0"/>
        </w:numPr>
        <w:spacing w:before="0" w:line="360" w:lineRule="auto"/>
        <w:ind w:left="119" w:leftChars="0" w:right="0" w:rightChars="0"/>
        <w:jc w:val="both"/>
        <w:rPr>
          <w:rFonts w:hint="default" w:ascii="Arial" w:hAnsi="Arial" w:cs="Arial"/>
          <w:i w:val="0"/>
          <w:iCs w:val="0"/>
          <w:sz w:val="24"/>
          <w:szCs w:val="24"/>
          <w:lang w:val="pt-PT" w:eastAsia="en-US"/>
        </w:rPr>
      </w:pPr>
      <w:r>
        <w:rPr>
          <w:rFonts w:hint="default" w:ascii="Arial" w:hAnsi="Arial" w:cs="Arial"/>
          <w:i w:val="0"/>
          <w:iCs w:val="0"/>
          <w:sz w:val="24"/>
          <w:szCs w:val="24"/>
          <w:lang w:val="en-US" w:eastAsia="zh-CN"/>
        </w:rPr>
        <w:t xml:space="preserve">1.1 Efluentes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Os efluentes tais como óleo e graxa, oriundos da lavagem/limpeza/manutenção de </w:t>
      </w:r>
      <w:r>
        <w:rPr>
          <w:rFonts w:hint="default" w:ascii="Arial" w:hAnsi="Arial" w:cs="Arial"/>
          <w:i w:val="0"/>
          <w:iCs w:val="0"/>
          <w:sz w:val="24"/>
          <w:szCs w:val="24"/>
          <w:lang w:val="pt-BR" w:eastAsia="zh-CN"/>
        </w:rPr>
        <w:t xml:space="preserve"> </w:t>
      </w:r>
      <w:r>
        <w:rPr>
          <w:rFonts w:hint="default" w:ascii="Arial" w:hAnsi="Arial" w:cs="Arial"/>
          <w:i w:val="0"/>
          <w:iCs w:val="0"/>
          <w:sz w:val="24"/>
          <w:szCs w:val="24"/>
          <w:lang w:val="en-US" w:eastAsia="zh-CN"/>
        </w:rPr>
        <w:t>equipamentos das oficinas de campo, devem ser controlados através de</w:t>
      </w:r>
      <w:r>
        <w:rPr>
          <w:rFonts w:hint="default" w:ascii="Arial" w:hAnsi="Arial" w:cs="Arial"/>
          <w:i w:val="0"/>
          <w:iCs w:val="0"/>
          <w:sz w:val="24"/>
          <w:szCs w:val="24"/>
          <w:lang w:val="pt-BR" w:eastAsia="zh-CN"/>
        </w:rPr>
        <w:t xml:space="preserve"> </w:t>
      </w:r>
      <w:r>
        <w:rPr>
          <w:rFonts w:hint="default" w:ascii="Arial" w:hAnsi="Arial" w:cs="Arial"/>
          <w:i w:val="0"/>
          <w:iCs w:val="0"/>
          <w:sz w:val="24"/>
          <w:szCs w:val="24"/>
          <w:lang w:val="en-US" w:eastAsia="zh-CN"/>
        </w:rPr>
        <w:t>dispositivos de filtragem e contenção. Caso não exista coleta de resíduos sólidos, todo lixo degradável deverá ser enterrado ou incinerado. A incineração deve ser feita com cuidados para evitar possíveis incêndios. Quando enterrado, os</w:t>
      </w:r>
      <w:r>
        <w:rPr>
          <w:rFonts w:hint="default" w:ascii="Arial" w:hAnsi="Arial" w:cs="Arial"/>
          <w:i w:val="0"/>
          <w:iCs w:val="0"/>
          <w:sz w:val="24"/>
          <w:szCs w:val="24"/>
          <w:lang w:val="pt-BR" w:eastAsia="zh-CN"/>
        </w:rPr>
        <w:t xml:space="preserve"> </w:t>
      </w:r>
      <w:r>
        <w:rPr>
          <w:rFonts w:hint="default" w:ascii="Arial" w:hAnsi="Arial" w:cs="Arial"/>
          <w:i w:val="0"/>
          <w:iCs w:val="0"/>
          <w:sz w:val="24"/>
          <w:szCs w:val="24"/>
          <w:lang w:val="en-US" w:eastAsia="zh-CN"/>
        </w:rPr>
        <w:t>cuidados devem se dirigir a impedimento de poluir mananciais subterrâneos.</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1.</w:t>
      </w:r>
      <w:r>
        <w:rPr>
          <w:rFonts w:hint="default" w:ascii="Arial" w:hAnsi="Arial" w:cs="Arial"/>
          <w:i w:val="0"/>
          <w:iCs w:val="0"/>
          <w:sz w:val="24"/>
          <w:szCs w:val="24"/>
          <w:lang w:val="pt-BR" w:eastAsia="zh-CN"/>
        </w:rPr>
        <w:t>2</w:t>
      </w:r>
      <w:r>
        <w:rPr>
          <w:rFonts w:hint="default" w:ascii="Arial" w:hAnsi="Arial" w:cs="Arial"/>
          <w:i w:val="0"/>
          <w:iCs w:val="0"/>
          <w:sz w:val="24"/>
          <w:szCs w:val="24"/>
          <w:lang w:val="en-US" w:eastAsia="zh-CN"/>
        </w:rPr>
        <w:t xml:space="preserve">. Instalações Prediais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Todas as instalações deverão atender aos requisitos mínimos de insolação, ventilação e iluminação, contendo aberturas voltadas para espaços livres. Desconsiderar-se-á insolados ou iluminados os compartimentos das edificações cuja profundidade a partir da abertura for maior que três vezes o pé direito ou duas vezes e meia a sua largura. A área mínima de abertura deverá ser um sexto da área útil do compartimento. Os sanitários poderão possuir ventilação indireta. Quanto ao pé direito será exigido um pé direito mínimo de 2,80m.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1.</w:t>
      </w:r>
      <w:r>
        <w:rPr>
          <w:rFonts w:hint="default" w:ascii="Arial" w:hAnsi="Arial" w:cs="Arial"/>
          <w:i w:val="0"/>
          <w:iCs w:val="0"/>
          <w:sz w:val="24"/>
          <w:szCs w:val="24"/>
          <w:lang w:val="pt-BR" w:eastAsia="zh-CN"/>
        </w:rPr>
        <w:t>3</w:t>
      </w:r>
      <w:r>
        <w:rPr>
          <w:rFonts w:hint="default" w:ascii="Arial" w:hAnsi="Arial" w:cs="Arial"/>
          <w:i w:val="0"/>
          <w:iCs w:val="0"/>
          <w:sz w:val="24"/>
          <w:szCs w:val="24"/>
          <w:lang w:val="en-US" w:eastAsia="zh-CN"/>
        </w:rPr>
        <w:t xml:space="preserve">. Padrões Mínimos de Acabamento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Os seguintes padrões mínimos de acabamento deverão ser os seguintes: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pisos internos deverão ser executados em cimento queimado, pintados, ou outro tipo proposto pela empreiteira;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paredes e divisórias de alvenaria: deverão ser pintadas com tinta a base de PVA ou caiação;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paredes divisórias de madeira: deverão ser tratadas e pintadas;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cobertura: deverá ser de telha de fibrocimento ou outra proposta pela empreiteira,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iluminação: deverá ser previsto a iluminação interna do canteiro com postes e lâmpadas incandescentes, mista ou equivalente;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instalações elétricas e hidráulicas: deverão ser dimensionadas, podendo ser aparente.</w:t>
      </w:r>
    </w:p>
    <w:p>
      <w:pPr>
        <w:numPr>
          <w:ilvl w:val="0"/>
          <w:numId w:val="0"/>
        </w:numPr>
        <w:spacing w:before="0" w:line="360" w:lineRule="auto"/>
        <w:ind w:left="119" w:leftChars="0" w:right="0" w:rightChars="0"/>
        <w:jc w:val="both"/>
        <w:rPr>
          <w:rFonts w:hint="default" w:ascii="Arial" w:hAnsi="Arial" w:cs="Arial"/>
          <w:i w:val="0"/>
          <w:iCs w:val="0"/>
          <w:sz w:val="24"/>
          <w:szCs w:val="24"/>
          <w:lang w:val="pt-BR"/>
        </w:rPr>
      </w:pP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1.</w:t>
      </w:r>
      <w:r>
        <w:rPr>
          <w:rFonts w:hint="default" w:ascii="Arial" w:hAnsi="Arial" w:cs="Arial"/>
          <w:i w:val="0"/>
          <w:iCs w:val="0"/>
          <w:sz w:val="24"/>
          <w:szCs w:val="24"/>
          <w:lang w:val="pt-BR" w:eastAsia="zh-CN"/>
        </w:rPr>
        <w:t>4</w:t>
      </w:r>
      <w:r>
        <w:rPr>
          <w:rFonts w:hint="default" w:ascii="Arial" w:hAnsi="Arial" w:cs="Arial"/>
          <w:i w:val="0"/>
          <w:iCs w:val="0"/>
          <w:sz w:val="24"/>
          <w:szCs w:val="24"/>
          <w:lang w:val="en-US" w:eastAsia="zh-CN"/>
        </w:rPr>
        <w:t xml:space="preserve">. Segurança do Canteiro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A segurança do canteiro de obras e serviços será de inteira e irrestrita responsabilidade da empreiteira o armazenamento e a guarda dos produtos explosivos, dos combustíveis e outros que coloquem em condições de riscos a segurança e vida de funcionários.</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1.</w:t>
      </w:r>
      <w:r>
        <w:rPr>
          <w:rFonts w:hint="default" w:ascii="Arial" w:hAnsi="Arial" w:cs="Arial"/>
          <w:i w:val="0"/>
          <w:iCs w:val="0"/>
          <w:sz w:val="24"/>
          <w:szCs w:val="24"/>
          <w:lang w:val="pt-BR" w:eastAsia="zh-CN"/>
        </w:rPr>
        <w:t>5</w:t>
      </w:r>
      <w:r>
        <w:rPr>
          <w:rFonts w:hint="default" w:ascii="Arial" w:hAnsi="Arial" w:cs="Arial"/>
          <w:i w:val="0"/>
          <w:iCs w:val="0"/>
          <w:sz w:val="24"/>
          <w:szCs w:val="24"/>
          <w:lang w:val="en-US" w:eastAsia="zh-CN"/>
        </w:rPr>
        <w:t xml:space="preserve">. Geral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A empreiteira deverá, toda vez que necessário, providenciar e especificar o sistema de comunicação visual a ser utilizada no canteiro. Quanto a detetização deverá ser feita de acordo com os prazos de validade ou até antes caso seja necessário.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Em todos os canteiros de obras deverão estar previstas e incluídas as despesas com materiais, equipamentos, mão de obra e ferramentas necessárias à completa execução,</w:t>
      </w:r>
      <w:r>
        <w:rPr>
          <w:rFonts w:hint="default" w:ascii="Arial" w:hAnsi="Arial" w:cs="Arial"/>
          <w:i w:val="0"/>
          <w:iCs w:val="0"/>
          <w:sz w:val="24"/>
          <w:szCs w:val="24"/>
          <w:lang w:val="pt-BR" w:eastAsia="zh-CN"/>
        </w:rPr>
        <w:t xml:space="preserve"> </w:t>
      </w:r>
      <w:r>
        <w:rPr>
          <w:rFonts w:hint="default" w:ascii="Arial" w:hAnsi="Arial" w:cs="Arial"/>
          <w:i w:val="0"/>
          <w:iCs w:val="0"/>
          <w:sz w:val="24"/>
          <w:szCs w:val="24"/>
          <w:lang w:val="en-US" w:eastAsia="zh-CN"/>
        </w:rPr>
        <w:t xml:space="preserve">operação e manutenção desta área de apoio as obras, abrangendo: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Construções provisórias;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instalações provisórias;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taxas de ligações das instalações;</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pt-BR" w:eastAsia="zh-CN"/>
        </w:rPr>
        <w:t>-</w:t>
      </w:r>
      <w:r>
        <w:rPr>
          <w:rFonts w:hint="default" w:ascii="Arial" w:hAnsi="Arial" w:cs="Arial"/>
          <w:i w:val="0"/>
          <w:iCs w:val="0"/>
          <w:sz w:val="24"/>
          <w:szCs w:val="24"/>
          <w:lang w:val="en-US" w:eastAsia="zh-CN"/>
        </w:rPr>
        <w:t xml:space="preserve">sinalização provisória;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despesas de locação;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contratos;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outros necessários a implantação do canteiro, inclusive com órgãos públicos.</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w:t>
      </w:r>
    </w:p>
    <w:p>
      <w:pPr>
        <w:numPr>
          <w:ilvl w:val="0"/>
          <w:numId w:val="0"/>
        </w:numPr>
        <w:spacing w:before="0" w:line="360" w:lineRule="auto"/>
        <w:ind w:left="119" w:leftChars="0" w:right="0" w:rightChars="0"/>
        <w:jc w:val="both"/>
        <w:rPr>
          <w:rFonts w:hint="default" w:ascii="Arial" w:hAnsi="Arial" w:cs="Arial"/>
          <w:i w:val="0"/>
          <w:iCs w:val="0"/>
          <w:sz w:val="24"/>
          <w:szCs w:val="24"/>
          <w:lang w:val="pt-BR" w:eastAsia="zh-CN"/>
        </w:rPr>
      </w:pPr>
      <w:r>
        <w:rPr>
          <w:rFonts w:hint="default" w:ascii="Arial" w:hAnsi="Arial" w:cs="Arial"/>
          <w:i w:val="0"/>
          <w:iCs w:val="0"/>
          <w:sz w:val="24"/>
          <w:szCs w:val="24"/>
          <w:lang w:val="en-US" w:eastAsia="zh-CN"/>
        </w:rPr>
        <w:t>No final dos serviços a empreiteira deverá remover todas as instalações e construções, entregando á fiscalização d</w:t>
      </w:r>
      <w:r>
        <w:rPr>
          <w:rFonts w:hint="default" w:ascii="Arial" w:hAnsi="Arial" w:cs="Arial"/>
          <w:i w:val="0"/>
          <w:iCs w:val="0"/>
          <w:sz w:val="24"/>
          <w:szCs w:val="24"/>
          <w:lang w:val="pt-BR" w:eastAsia="zh-CN"/>
        </w:rPr>
        <w:t>a PREFEITURA</w:t>
      </w:r>
      <w:r>
        <w:rPr>
          <w:rFonts w:hint="default" w:ascii="Arial" w:hAnsi="Arial" w:cs="Arial"/>
          <w:i w:val="0"/>
          <w:iCs w:val="0"/>
          <w:sz w:val="24"/>
          <w:szCs w:val="24"/>
          <w:lang w:val="en-US" w:eastAsia="zh-CN"/>
        </w:rPr>
        <w:t xml:space="preserve"> a área livre, desembaraçada e limpa, removendo todos os entulhos às suas expensas. A empreiteira será responsável também, pelo bota fora e corte não autorizado de árvores ou plantações. Deverá obrigatoriamente ser preservada a ecologia e a qualidade ambiental do local de implantação. Também deverão ser atendidas as normas dos órgãos competentes</w:t>
      </w:r>
      <w:r>
        <w:rPr>
          <w:rFonts w:hint="default" w:ascii="Arial" w:hAnsi="Arial" w:cs="Arial"/>
          <w:i w:val="0"/>
          <w:iCs w:val="0"/>
          <w:sz w:val="24"/>
          <w:szCs w:val="24"/>
          <w:lang w:val="pt-BR" w:eastAsia="zh-CN"/>
        </w:rPr>
        <w:t>.</w:t>
      </w:r>
    </w:p>
    <w:p>
      <w:pPr>
        <w:keepNext w:val="0"/>
        <w:keepLines w:val="0"/>
        <w:widowControl/>
        <w:suppressLineNumbers w:val="0"/>
        <w:spacing w:line="360" w:lineRule="auto"/>
        <w:jc w:val="both"/>
        <w:rPr>
          <w:rFonts w:hint="default" w:ascii="Arial" w:hAnsi="Arial" w:eastAsia="Arial MT" w:cs="Arial"/>
          <w:i w:val="0"/>
          <w:iCs w:val="0"/>
          <w:sz w:val="24"/>
          <w:szCs w:val="24"/>
          <w:lang w:val="en-US" w:eastAsia="zh-CN" w:bidi="ar-SA"/>
        </w:rPr>
      </w:pP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A composição mínima de Canteiro de Obras – Tipo I</w:t>
      </w:r>
      <w:r>
        <w:rPr>
          <w:rFonts w:hint="default" w:ascii="Arial" w:hAnsi="Arial" w:cs="Arial"/>
          <w:i w:val="0"/>
          <w:iCs w:val="0"/>
          <w:sz w:val="24"/>
          <w:szCs w:val="24"/>
          <w:lang w:val="pt-BR" w:eastAsia="zh-CN"/>
        </w:rPr>
        <w:t>I</w:t>
      </w:r>
      <w:r>
        <w:rPr>
          <w:rFonts w:hint="default" w:ascii="Arial" w:hAnsi="Arial" w:cs="Arial"/>
          <w:i w:val="0"/>
          <w:iCs w:val="0"/>
          <w:sz w:val="24"/>
          <w:szCs w:val="24"/>
          <w:lang w:val="en-US" w:eastAsia="zh-CN"/>
        </w:rPr>
        <w:t xml:space="preserve"> </w:t>
      </w:r>
      <w:r>
        <w:rPr>
          <w:rFonts w:hint="default" w:ascii="Arial" w:hAnsi="Arial" w:cs="Arial"/>
          <w:i w:val="0"/>
          <w:iCs w:val="0"/>
          <w:sz w:val="24"/>
          <w:szCs w:val="24"/>
          <w:lang w:val="pt-BR" w:eastAsia="zh-CN"/>
        </w:rPr>
        <w:t xml:space="preserve">que para este tipo de empreendimento será usada a de </w:t>
      </w:r>
      <w:r>
        <w:rPr>
          <w:rFonts w:hint="default" w:ascii="Arial" w:hAnsi="Arial" w:cs="Arial"/>
          <w:i w:val="0"/>
          <w:iCs w:val="0"/>
          <w:sz w:val="24"/>
          <w:szCs w:val="24"/>
          <w:lang w:val="en-US" w:eastAsia="zh-CN"/>
        </w:rPr>
        <w:t>Obras de Pequeno Porte é a seguinte:</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xml:space="preserve">• Um módulo metálico Tipo Container, de 6,00 x 2,00 metros, como estrutura para escritório e pequeno almoxarifado; </w:t>
      </w:r>
    </w:p>
    <w:p>
      <w:pPr>
        <w:numPr>
          <w:ilvl w:val="0"/>
          <w:numId w:val="0"/>
        </w:numPr>
        <w:spacing w:before="0" w:line="360" w:lineRule="auto"/>
        <w:ind w:left="119" w:leftChars="0" w:right="0" w:rightChars="0"/>
        <w:jc w:val="both"/>
        <w:rPr>
          <w:rFonts w:hint="default" w:ascii="Arial" w:hAnsi="Arial" w:cs="Arial"/>
          <w:i w:val="0"/>
          <w:iCs w:val="0"/>
          <w:sz w:val="24"/>
          <w:szCs w:val="24"/>
          <w:lang w:val="en-US" w:eastAsia="zh-CN"/>
        </w:rPr>
      </w:pPr>
      <w:r>
        <w:rPr>
          <w:rFonts w:hint="default" w:ascii="Arial" w:hAnsi="Arial" w:cs="Arial"/>
          <w:i w:val="0"/>
          <w:iCs w:val="0"/>
          <w:sz w:val="24"/>
          <w:szCs w:val="24"/>
          <w:lang w:val="en-US" w:eastAsia="zh-CN"/>
        </w:rPr>
        <w:t>• Infra-estrutura composta de rede hidráulica e elétrica, de acordo com as necessidades do local.</w:t>
      </w:r>
    </w:p>
    <w:p>
      <w:pPr>
        <w:numPr>
          <w:ilvl w:val="0"/>
          <w:numId w:val="0"/>
        </w:numPr>
        <w:spacing w:line="360" w:lineRule="auto"/>
        <w:ind w:right="0" w:rightChars="0"/>
        <w:jc w:val="both"/>
        <w:rPr>
          <w:rFonts w:hint="default" w:ascii="Arial" w:hAnsi="Arial" w:cs="Arial"/>
          <w:b/>
          <w:bCs/>
          <w:i w:val="0"/>
          <w:iCs w:val="0"/>
          <w:sz w:val="24"/>
          <w:szCs w:val="24"/>
        </w:rPr>
      </w:pPr>
    </w:p>
    <w:p>
      <w:pPr>
        <w:numPr>
          <w:ilvl w:val="0"/>
          <w:numId w:val="0"/>
        </w:numPr>
        <w:spacing w:line="360" w:lineRule="auto"/>
        <w:ind w:right="0" w:rightChars="0"/>
        <w:jc w:val="both"/>
        <w:rPr>
          <w:rFonts w:hint="default" w:ascii="Arial" w:hAnsi="Arial" w:cs="Arial"/>
          <w:b/>
          <w:bCs/>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lang w:val="pt-BR"/>
        </w:rPr>
      </w:pPr>
      <w:r>
        <w:rPr>
          <w:rFonts w:hint="default" w:ascii="Arial" w:hAnsi="Arial" w:cs="Arial"/>
          <w:i w:val="0"/>
          <w:iCs w:val="0"/>
          <w:sz w:val="24"/>
          <w:szCs w:val="24"/>
        </w:rPr>
        <w:t>INST.CANTEIRO-TIPOII (**) (1,800%)</w:t>
      </w:r>
      <w:r>
        <w:rPr>
          <w:rFonts w:hint="default" w:ascii="Arial" w:hAnsi="Arial" w:cs="Arial"/>
          <w:i w:val="0"/>
          <w:iCs w:val="0"/>
          <w:sz w:val="24"/>
          <w:szCs w:val="24"/>
          <w:lang w:val="pt-BR"/>
        </w:rPr>
        <w:t>.</w:t>
      </w:r>
    </w:p>
    <w:p>
      <w:pPr>
        <w:keepNext w:val="0"/>
        <w:keepLines w:val="0"/>
        <w:widowControl/>
        <w:suppressLineNumbers w:val="0"/>
        <w:spacing w:line="360" w:lineRule="auto"/>
        <w:jc w:val="both"/>
        <w:rPr>
          <w:rFonts w:hint="default" w:ascii="Arial" w:hAnsi="Arial" w:cs="Arial"/>
          <w:i w:val="0"/>
          <w:iCs w:val="0"/>
          <w:sz w:val="24"/>
          <w:szCs w:val="24"/>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eastAsia="Arial MT" w:cs="Arial"/>
          <w:i w:val="0"/>
          <w:iCs w:val="0"/>
          <w:sz w:val="24"/>
          <w:szCs w:val="24"/>
          <w:lang w:val="en-US" w:eastAsia="zh-CN" w:bidi="ar-SA"/>
        </w:rPr>
        <w:t>O valor global será medido a critério da fiscalização d</w:t>
      </w:r>
      <w:r>
        <w:rPr>
          <w:rFonts w:hint="default" w:ascii="Arial" w:hAnsi="Arial" w:eastAsia="Arial MT" w:cs="Arial"/>
          <w:i w:val="0"/>
          <w:iCs w:val="0"/>
          <w:sz w:val="24"/>
          <w:szCs w:val="24"/>
          <w:lang w:val="pt-BR" w:eastAsia="zh-CN" w:bidi="ar-SA"/>
        </w:rPr>
        <w:t>a Municipalidade</w:t>
      </w:r>
      <w:r>
        <w:rPr>
          <w:rFonts w:hint="default" w:ascii="Arial" w:hAnsi="Arial" w:eastAsia="Arial MT" w:cs="Arial"/>
          <w:i w:val="0"/>
          <w:iCs w:val="0"/>
          <w:sz w:val="24"/>
          <w:szCs w:val="24"/>
          <w:lang w:val="en-US" w:eastAsia="zh-CN" w:bidi="ar-SA"/>
        </w:rPr>
        <w:t xml:space="preserve"> e de acordo com o andamento das instalações do canteiro.</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eastAsia="Arial MT" w:cs="Arial"/>
          <w:i w:val="0"/>
          <w:iCs w:val="0"/>
          <w:sz w:val="24"/>
          <w:szCs w:val="24"/>
          <w:lang w:val="pt-PT" w:eastAsia="en-US" w:bidi="ar-SA"/>
        </w:rPr>
      </w:pPr>
      <w:r>
        <w:rPr>
          <w:rFonts w:hint="default" w:ascii="Arial" w:hAnsi="Arial" w:cs="Arial"/>
          <w:i w:val="0"/>
          <w:iCs w:val="0"/>
          <w:sz w:val="24"/>
          <w:szCs w:val="24"/>
        </w:rPr>
        <w:t>OPER.E MANUTENCAO CANTEIRO II  (**) (1,050%)</w:t>
      </w:r>
      <w:r>
        <w:rPr>
          <w:rFonts w:hint="default" w:ascii="Arial" w:hAnsi="Arial" w:cs="Arial"/>
          <w:i w:val="0"/>
          <w:iCs w:val="0"/>
          <w:sz w:val="24"/>
          <w:szCs w:val="24"/>
          <w:lang w:val="pt-BR"/>
        </w:rPr>
        <w:t>.</w:t>
      </w:r>
    </w:p>
    <w:p>
      <w:pPr>
        <w:keepNext w:val="0"/>
        <w:keepLines w:val="0"/>
        <w:widowControl/>
        <w:suppressLineNumbers w:val="0"/>
        <w:spacing w:line="360" w:lineRule="auto"/>
        <w:jc w:val="both"/>
        <w:rPr>
          <w:rFonts w:hint="default" w:ascii="Arial" w:hAnsi="Arial" w:eastAsia="Arial MT" w:cs="Arial"/>
          <w:i w:val="0"/>
          <w:iCs w:val="0"/>
          <w:sz w:val="24"/>
          <w:szCs w:val="24"/>
          <w:lang w:val="en-US" w:eastAsia="zh-CN" w:bidi="ar-SA"/>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pacing w:val="-5"/>
          <w:sz w:val="24"/>
          <w:szCs w:val="24"/>
        </w:rPr>
        <w:t xml:space="preserve"> </w:t>
      </w:r>
      <w:r>
        <w:rPr>
          <w:rFonts w:hint="default" w:ascii="Arial" w:hAnsi="Arial" w:eastAsia="Arial MT" w:cs="Arial"/>
          <w:i w:val="0"/>
          <w:iCs w:val="0"/>
          <w:sz w:val="24"/>
          <w:szCs w:val="24"/>
          <w:lang w:val="en-US" w:eastAsia="zh-CN" w:bidi="ar-SA"/>
        </w:rPr>
        <w:t>O valor global será medido mensalmente em parcelas iguais durante o período contratual, ficando a critério da fiscalização reter, igualmente em parcelas mensais, valor correspondente à provisão para possível prorrogação de prazo contratual. Caso a obra se conclua antes do prazo contratual, os valores restantes serão totalizados na última medição.</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lang w:val="pt-BR"/>
        </w:rPr>
      </w:pPr>
      <w:r>
        <w:rPr>
          <w:rFonts w:hint="default" w:ascii="Arial" w:hAnsi="Arial" w:cs="Arial"/>
          <w:i w:val="0"/>
          <w:iCs w:val="0"/>
          <w:sz w:val="24"/>
          <w:szCs w:val="24"/>
        </w:rPr>
        <w:t>DESMOBILIZACAO CANTEIRO TIPO II (**) (0,150%)</w:t>
      </w:r>
      <w:r>
        <w:rPr>
          <w:rFonts w:hint="default" w:ascii="Arial" w:hAnsi="Arial" w:cs="Arial"/>
          <w:i w:val="0"/>
          <w:iCs w:val="0"/>
          <w:sz w:val="24"/>
          <w:szCs w:val="24"/>
          <w:lang w:val="pt-BR"/>
        </w:rPr>
        <w:t>.</w:t>
      </w:r>
    </w:p>
    <w:p>
      <w:pPr>
        <w:keepNext w:val="0"/>
        <w:keepLines w:val="0"/>
        <w:widowControl/>
        <w:suppressLineNumbers w:val="0"/>
        <w:spacing w:line="360" w:lineRule="auto"/>
        <w:jc w:val="both"/>
        <w:rPr>
          <w:rFonts w:hint="default" w:ascii="Arial" w:hAnsi="Arial" w:eastAsia="Arial MT" w:cs="Arial"/>
          <w:i w:val="0"/>
          <w:iCs w:val="0"/>
          <w:sz w:val="24"/>
          <w:szCs w:val="24"/>
          <w:lang w:val="pt-BR" w:eastAsia="zh-CN" w:bidi="ar-SA"/>
        </w:rPr>
      </w:pPr>
      <w:r>
        <w:rPr>
          <w:rFonts w:hint="default" w:ascii="Arial" w:hAnsi="Arial" w:eastAsia="Arial MT" w:cs="Arial"/>
          <w:i w:val="0"/>
          <w:iCs w:val="0"/>
          <w:sz w:val="24"/>
          <w:szCs w:val="24"/>
          <w:lang w:val="pt-PT" w:eastAsia="en-US" w:bidi="ar-SA"/>
        </w:rPr>
        <w:t>Critério de Medição</w:t>
      </w:r>
      <w:r>
        <w:rPr>
          <w:rFonts w:hint="default" w:ascii="Arial" w:hAnsi="Arial" w:cs="Arial"/>
          <w:i w:val="0"/>
          <w:iCs w:val="0"/>
          <w:sz w:val="24"/>
          <w:szCs w:val="24"/>
        </w:rPr>
        <w:t>:</w:t>
      </w:r>
      <w:r>
        <w:rPr>
          <w:rFonts w:hint="default" w:ascii="Arial" w:hAnsi="Arial" w:cs="Arial"/>
          <w:i w:val="0"/>
          <w:iCs w:val="0"/>
          <w:sz w:val="24"/>
          <w:szCs w:val="24"/>
          <w:lang w:val="pt-BR"/>
        </w:rPr>
        <w:t xml:space="preserve"> </w:t>
      </w:r>
      <w:r>
        <w:rPr>
          <w:rFonts w:hint="default" w:ascii="Arial" w:hAnsi="Arial" w:eastAsia="Arial MT" w:cs="Arial"/>
          <w:i w:val="0"/>
          <w:iCs w:val="0"/>
          <w:sz w:val="24"/>
          <w:szCs w:val="24"/>
          <w:lang w:val="en-US" w:eastAsia="zh-CN" w:bidi="ar-SA"/>
        </w:rPr>
        <w:t>O valor global será medido na medição final, após a</w:t>
      </w:r>
      <w:r>
        <w:rPr>
          <w:rFonts w:hint="default" w:ascii="Arial" w:hAnsi="Arial" w:eastAsia="Arial MT" w:cs="Arial"/>
          <w:i w:val="0"/>
          <w:iCs w:val="0"/>
          <w:sz w:val="24"/>
          <w:szCs w:val="24"/>
          <w:lang w:val="pt-BR" w:eastAsia="zh-CN" w:bidi="ar-SA"/>
        </w:rPr>
        <w:t xml:space="preserve"> </w:t>
      </w:r>
    </w:p>
    <w:p>
      <w:pPr>
        <w:keepNext w:val="0"/>
        <w:keepLines w:val="0"/>
        <w:widowControl/>
        <w:suppressLineNumbers w:val="0"/>
        <w:spacing w:line="360" w:lineRule="auto"/>
        <w:jc w:val="both"/>
        <w:rPr>
          <w:rFonts w:hint="default" w:ascii="Arial" w:hAnsi="Arial" w:eastAsia="Arial MT" w:cs="Arial"/>
          <w:i w:val="0"/>
          <w:iCs w:val="0"/>
          <w:sz w:val="24"/>
          <w:szCs w:val="24"/>
          <w:lang w:val="en-US" w:eastAsia="zh-CN" w:bidi="ar-SA"/>
        </w:rPr>
      </w:pPr>
      <w:r>
        <w:rPr>
          <w:rFonts w:hint="default" w:ascii="Arial" w:hAnsi="Arial" w:eastAsia="Arial MT" w:cs="Arial"/>
          <w:i w:val="0"/>
          <w:iCs w:val="0"/>
          <w:sz w:val="24"/>
          <w:szCs w:val="24"/>
          <w:lang w:val="en-US" w:eastAsia="zh-CN" w:bidi="ar-SA"/>
        </w:rPr>
        <w:t>desmontagem e refazimento da área do canteiro às condições solicitadas pela fiscalização. Caso não haja a desmobilização das instalações do canteiro, esta parcela não será devida</w:t>
      </w:r>
    </w:p>
    <w:p>
      <w:pPr>
        <w:keepNext w:val="0"/>
        <w:keepLines w:val="0"/>
        <w:widowControl/>
        <w:suppressLineNumbers w:val="0"/>
        <w:spacing w:line="360" w:lineRule="auto"/>
        <w:jc w:val="both"/>
        <w:rPr>
          <w:rFonts w:hint="default" w:ascii="Arial" w:hAnsi="Arial" w:eastAsia="Arial MT" w:cs="Arial"/>
          <w:i w:val="0"/>
          <w:iCs w:val="0"/>
          <w:sz w:val="24"/>
          <w:szCs w:val="24"/>
          <w:lang w:val="en-US" w:eastAsia="zh-CN" w:bidi="ar-SA"/>
        </w:rPr>
      </w:pPr>
    </w:p>
    <w:p>
      <w:pPr>
        <w:keepNext w:val="0"/>
        <w:keepLines w:val="0"/>
        <w:widowControl/>
        <w:suppressLineNumbers w:val="0"/>
        <w:spacing w:line="360" w:lineRule="auto"/>
        <w:jc w:val="both"/>
        <w:rPr>
          <w:rFonts w:hint="default" w:ascii="Arial" w:hAnsi="Arial" w:eastAsia="Arial MT" w:cs="Arial"/>
          <w:i w:val="0"/>
          <w:iCs w:val="0"/>
          <w:sz w:val="24"/>
          <w:szCs w:val="24"/>
          <w:lang w:val="pt-PT" w:eastAsia="en-US" w:bidi="ar-SA"/>
        </w:rPr>
      </w:pPr>
      <w:r>
        <w:rPr>
          <w:rFonts w:hint="default" w:ascii="Arial" w:hAnsi="Arial" w:eastAsia="Arial MT" w:cs="Arial"/>
          <w:i w:val="0"/>
          <w:iCs w:val="0"/>
          <w:sz w:val="24"/>
          <w:szCs w:val="24"/>
          <w:lang w:val="en-US" w:eastAsia="zh-CN" w:bidi="ar-SA"/>
        </w:rPr>
        <w:t xml:space="preserve">PAGAMENTO </w:t>
      </w:r>
    </w:p>
    <w:p>
      <w:pPr>
        <w:keepNext w:val="0"/>
        <w:keepLines w:val="0"/>
        <w:widowControl/>
        <w:suppressLineNumbers w:val="0"/>
        <w:spacing w:line="360" w:lineRule="auto"/>
        <w:jc w:val="both"/>
        <w:rPr>
          <w:rFonts w:hint="default" w:ascii="Arial" w:hAnsi="Arial" w:eastAsia="Arial MT" w:cs="Arial"/>
          <w:i w:val="0"/>
          <w:iCs w:val="0"/>
          <w:sz w:val="24"/>
          <w:szCs w:val="24"/>
          <w:lang w:val="en-US" w:eastAsia="zh-CN" w:bidi="ar-SA"/>
        </w:rPr>
      </w:pPr>
      <w:r>
        <w:rPr>
          <w:rFonts w:hint="default" w:ascii="Arial" w:hAnsi="Arial" w:eastAsia="Arial MT" w:cs="Arial"/>
          <w:i w:val="0"/>
          <w:iCs w:val="0"/>
          <w:sz w:val="24"/>
          <w:szCs w:val="24"/>
          <w:lang w:val="en-US" w:eastAsia="zh-CN" w:bidi="ar-SA"/>
        </w:rPr>
        <w:t xml:space="preserve">As quantidades medidas da forma descrita, serão pagas ao preço unitário contratual </w:t>
      </w:r>
      <w:r>
        <w:rPr>
          <w:rFonts w:hint="default" w:ascii="Arial" w:hAnsi="Arial" w:cs="Arial"/>
          <w:i w:val="0"/>
          <w:iCs w:val="0"/>
          <w:sz w:val="24"/>
          <w:szCs w:val="24"/>
          <w:lang w:val="pt-BR" w:eastAsia="zh-CN" w:bidi="ar-SA"/>
        </w:rPr>
        <w:t xml:space="preserve"> </w:t>
      </w:r>
      <w:r>
        <w:rPr>
          <w:rFonts w:hint="default" w:ascii="Arial" w:hAnsi="Arial" w:eastAsia="Arial MT" w:cs="Arial"/>
          <w:i w:val="0"/>
          <w:iCs w:val="0"/>
          <w:sz w:val="24"/>
          <w:szCs w:val="24"/>
          <w:lang w:val="en-US" w:eastAsia="zh-CN" w:bidi="ar-SA"/>
        </w:rPr>
        <w:t xml:space="preserve">respectivo e esse pagamento será considerado bastante e suficiente para todos os </w:t>
      </w:r>
      <w:r>
        <w:rPr>
          <w:rFonts w:hint="default" w:ascii="Arial" w:hAnsi="Arial" w:cs="Arial"/>
          <w:i w:val="0"/>
          <w:iCs w:val="0"/>
          <w:sz w:val="24"/>
          <w:szCs w:val="24"/>
          <w:lang w:val="pt-BR" w:eastAsia="zh-CN" w:bidi="ar-SA"/>
        </w:rPr>
        <w:t xml:space="preserve"> </w:t>
      </w:r>
      <w:r>
        <w:rPr>
          <w:rFonts w:hint="default" w:ascii="Arial" w:hAnsi="Arial" w:eastAsia="Arial MT" w:cs="Arial"/>
          <w:i w:val="0"/>
          <w:iCs w:val="0"/>
          <w:sz w:val="24"/>
          <w:szCs w:val="24"/>
          <w:lang w:val="en-US" w:eastAsia="zh-CN" w:bidi="ar-SA"/>
        </w:rPr>
        <w:t xml:space="preserve">materiais, mão de obra, equipamentos e outros recursos utilizados pela Empresa Contratada. </w:t>
      </w:r>
    </w:p>
    <w:p>
      <w:pPr>
        <w:keepNext w:val="0"/>
        <w:keepLines w:val="0"/>
        <w:widowControl/>
        <w:suppressLineNumbers w:val="0"/>
        <w:spacing w:line="360" w:lineRule="auto"/>
        <w:jc w:val="both"/>
        <w:rPr>
          <w:rFonts w:hint="default" w:ascii="Arial" w:hAnsi="Arial" w:eastAsia="Arial MT" w:cs="Arial"/>
          <w:i w:val="0"/>
          <w:iCs w:val="0"/>
          <w:sz w:val="24"/>
          <w:szCs w:val="24"/>
          <w:lang w:val="pt-PT" w:eastAsia="en-US" w:bidi="ar-SA"/>
        </w:rPr>
      </w:pPr>
    </w:p>
    <w:p>
      <w:pPr>
        <w:keepNext w:val="0"/>
        <w:keepLines w:val="0"/>
        <w:widowControl/>
        <w:suppressLineNumbers w:val="0"/>
        <w:spacing w:line="360" w:lineRule="auto"/>
        <w:jc w:val="both"/>
        <w:rPr>
          <w:rFonts w:hint="default" w:ascii="Arial" w:hAnsi="Arial" w:eastAsia="Arial MT" w:cs="Arial"/>
          <w:i w:val="0"/>
          <w:iCs w:val="0"/>
          <w:sz w:val="24"/>
          <w:szCs w:val="24"/>
          <w:lang w:val="pt-PT" w:eastAsia="en-US" w:bidi="ar-SA"/>
        </w:rPr>
      </w:pPr>
      <w:r>
        <w:rPr>
          <w:rFonts w:hint="default" w:ascii="Arial" w:hAnsi="Arial" w:eastAsia="Arial MT" w:cs="Arial"/>
          <w:i w:val="0"/>
          <w:iCs w:val="0"/>
          <w:sz w:val="24"/>
          <w:szCs w:val="24"/>
          <w:lang w:val="en-US" w:eastAsia="zh-CN" w:bidi="ar-SA"/>
        </w:rPr>
        <w:t xml:space="preserve">DESIGNAÇÃO </w:t>
      </w:r>
    </w:p>
    <w:p>
      <w:pPr>
        <w:keepNext w:val="0"/>
        <w:keepLines w:val="0"/>
        <w:widowControl/>
        <w:suppressLineNumbers w:val="0"/>
        <w:spacing w:line="360" w:lineRule="auto"/>
        <w:jc w:val="both"/>
        <w:rPr>
          <w:rFonts w:hint="default" w:ascii="Arial" w:hAnsi="Arial" w:eastAsia="Arial MT" w:cs="Arial"/>
          <w:i w:val="0"/>
          <w:iCs w:val="0"/>
          <w:sz w:val="24"/>
          <w:szCs w:val="24"/>
          <w:lang w:val="en-US" w:eastAsia="zh-CN" w:bidi="ar-SA"/>
        </w:rPr>
      </w:pPr>
      <w:r>
        <w:rPr>
          <w:rFonts w:hint="default" w:ascii="Arial" w:hAnsi="Arial" w:eastAsia="Arial MT" w:cs="Arial"/>
          <w:i w:val="0"/>
          <w:iCs w:val="0"/>
          <w:sz w:val="24"/>
          <w:szCs w:val="24"/>
          <w:lang w:val="en-US" w:eastAsia="zh-CN" w:bidi="ar-SA"/>
        </w:rPr>
        <w:t xml:space="preserve">UNIDADE </w:t>
      </w:r>
    </w:p>
    <w:p>
      <w:pPr>
        <w:keepNext w:val="0"/>
        <w:keepLines w:val="0"/>
        <w:widowControl/>
        <w:suppressLineNumbers w:val="0"/>
        <w:spacing w:line="360" w:lineRule="auto"/>
        <w:jc w:val="both"/>
        <w:rPr>
          <w:rFonts w:hint="default" w:ascii="Arial" w:hAnsi="Arial" w:eastAsia="Arial MT" w:cs="Arial"/>
          <w:i w:val="0"/>
          <w:iCs w:val="0"/>
          <w:sz w:val="24"/>
          <w:szCs w:val="24"/>
          <w:lang w:val="pt-PT" w:eastAsia="en-US" w:bidi="ar-SA"/>
        </w:rPr>
      </w:pPr>
    </w:p>
    <w:p>
      <w:pPr>
        <w:keepNext w:val="0"/>
        <w:keepLines w:val="0"/>
        <w:widowControl/>
        <w:suppressLineNumbers w:val="0"/>
        <w:spacing w:line="360" w:lineRule="auto"/>
        <w:jc w:val="both"/>
        <w:rPr>
          <w:rFonts w:hint="default" w:ascii="Arial" w:hAnsi="Arial" w:eastAsia="Arial MT" w:cs="Arial"/>
          <w:i w:val="0"/>
          <w:iCs w:val="0"/>
          <w:sz w:val="24"/>
          <w:szCs w:val="24"/>
          <w:lang w:val="pt-PT" w:eastAsia="en-US" w:bidi="ar-SA"/>
        </w:rPr>
      </w:pPr>
      <w:r>
        <w:rPr>
          <w:rFonts w:hint="default" w:ascii="Arial" w:hAnsi="Arial" w:eastAsia="Arial MT" w:cs="Arial"/>
          <w:i w:val="0"/>
          <w:iCs w:val="0"/>
          <w:sz w:val="24"/>
          <w:szCs w:val="24"/>
          <w:lang w:val="en-US" w:eastAsia="zh-CN" w:bidi="ar-SA"/>
        </w:rPr>
        <w:t xml:space="preserve">Instalação de Canteiro de Obras tipo II </w:t>
      </w:r>
      <w:r>
        <w:rPr>
          <w:rFonts w:hint="default" w:ascii="Arial" w:hAnsi="Arial" w:cs="Arial"/>
          <w:i w:val="0"/>
          <w:iCs w:val="0"/>
          <w:sz w:val="24"/>
          <w:szCs w:val="24"/>
          <w:lang w:val="pt-BR" w:eastAsia="zh-CN" w:bidi="ar-SA"/>
        </w:rPr>
        <w:t xml:space="preserve">                                                 </w:t>
      </w:r>
      <w:r>
        <w:rPr>
          <w:rFonts w:hint="default" w:ascii="Arial" w:hAnsi="Arial" w:eastAsia="Arial MT" w:cs="Arial"/>
          <w:i w:val="0"/>
          <w:iCs w:val="0"/>
          <w:sz w:val="24"/>
          <w:szCs w:val="24"/>
          <w:lang w:val="en-US" w:eastAsia="zh-CN" w:bidi="ar-SA"/>
        </w:rPr>
        <w:t xml:space="preserve">Global </w:t>
      </w:r>
    </w:p>
    <w:p>
      <w:pPr>
        <w:keepNext w:val="0"/>
        <w:keepLines w:val="0"/>
        <w:widowControl/>
        <w:suppressLineNumbers w:val="0"/>
        <w:spacing w:line="360" w:lineRule="auto"/>
        <w:jc w:val="both"/>
        <w:rPr>
          <w:rFonts w:hint="default" w:ascii="Arial" w:hAnsi="Arial" w:eastAsia="Arial MT" w:cs="Arial"/>
          <w:i w:val="0"/>
          <w:iCs w:val="0"/>
          <w:sz w:val="24"/>
          <w:szCs w:val="24"/>
          <w:lang w:val="pt-PT" w:eastAsia="en-US" w:bidi="ar-SA"/>
        </w:rPr>
      </w:pPr>
      <w:r>
        <w:rPr>
          <w:rFonts w:hint="default" w:ascii="Arial" w:hAnsi="Arial" w:eastAsia="Arial MT" w:cs="Arial"/>
          <w:i w:val="0"/>
          <w:iCs w:val="0"/>
          <w:sz w:val="24"/>
          <w:szCs w:val="24"/>
          <w:lang w:val="en-US" w:eastAsia="zh-CN" w:bidi="ar-SA"/>
        </w:rPr>
        <w:t xml:space="preserve">Operação e manutenção de Canteiro de Obras tipo II </w:t>
      </w:r>
      <w:r>
        <w:rPr>
          <w:rFonts w:hint="default" w:ascii="Arial" w:hAnsi="Arial" w:cs="Arial"/>
          <w:i w:val="0"/>
          <w:iCs w:val="0"/>
          <w:sz w:val="24"/>
          <w:szCs w:val="24"/>
          <w:lang w:val="pt-BR" w:eastAsia="zh-CN" w:bidi="ar-SA"/>
        </w:rPr>
        <w:t xml:space="preserve">                          </w:t>
      </w:r>
      <w:r>
        <w:rPr>
          <w:rFonts w:hint="default" w:ascii="Arial" w:hAnsi="Arial" w:eastAsia="Arial MT" w:cs="Arial"/>
          <w:i w:val="0"/>
          <w:iCs w:val="0"/>
          <w:sz w:val="24"/>
          <w:szCs w:val="24"/>
          <w:lang w:val="en-US" w:eastAsia="zh-CN" w:bidi="ar-SA"/>
        </w:rPr>
        <w:t xml:space="preserve">Global </w:t>
      </w:r>
    </w:p>
    <w:p>
      <w:pPr>
        <w:keepNext w:val="0"/>
        <w:keepLines w:val="0"/>
        <w:widowControl/>
        <w:suppressLineNumbers w:val="0"/>
        <w:spacing w:line="360" w:lineRule="auto"/>
        <w:jc w:val="both"/>
        <w:rPr>
          <w:rFonts w:hint="default" w:ascii="Arial" w:hAnsi="Arial" w:eastAsia="Arial MT" w:cs="Arial"/>
          <w:i w:val="0"/>
          <w:iCs w:val="0"/>
          <w:sz w:val="24"/>
          <w:szCs w:val="24"/>
          <w:lang w:val="pt-PT" w:eastAsia="en-US" w:bidi="ar-SA"/>
        </w:rPr>
      </w:pPr>
      <w:r>
        <w:rPr>
          <w:rFonts w:hint="default" w:ascii="Arial" w:hAnsi="Arial" w:eastAsia="Arial MT" w:cs="Arial"/>
          <w:i w:val="0"/>
          <w:iCs w:val="0"/>
          <w:sz w:val="24"/>
          <w:szCs w:val="24"/>
          <w:lang w:val="en-US" w:eastAsia="zh-CN" w:bidi="ar-SA"/>
        </w:rPr>
        <w:t xml:space="preserve">Desmobilização de Canteiro de Obras tipo II </w:t>
      </w:r>
      <w:r>
        <w:rPr>
          <w:rFonts w:hint="default" w:ascii="Arial" w:hAnsi="Arial" w:cs="Arial"/>
          <w:i w:val="0"/>
          <w:iCs w:val="0"/>
          <w:sz w:val="24"/>
          <w:szCs w:val="24"/>
          <w:lang w:val="pt-BR" w:eastAsia="zh-CN" w:bidi="ar-SA"/>
        </w:rPr>
        <w:t xml:space="preserve">                                        </w:t>
      </w:r>
      <w:r>
        <w:rPr>
          <w:rFonts w:hint="default" w:ascii="Arial" w:hAnsi="Arial" w:eastAsia="Arial MT" w:cs="Arial"/>
          <w:i w:val="0"/>
          <w:iCs w:val="0"/>
          <w:sz w:val="24"/>
          <w:szCs w:val="24"/>
          <w:lang w:val="en-US" w:eastAsia="zh-CN" w:bidi="ar-SA"/>
        </w:rPr>
        <w:t xml:space="preserve">Global </w:t>
      </w:r>
    </w:p>
    <w:p>
      <w:pPr>
        <w:spacing w:line="360" w:lineRule="auto"/>
        <w:jc w:val="both"/>
        <w:rPr>
          <w:rFonts w:hint="default" w:ascii="Arial" w:hAnsi="Arial" w:cs="Arial"/>
          <w:i w:val="0"/>
          <w:iCs w:val="0"/>
          <w:sz w:val="24"/>
          <w:szCs w:val="24"/>
          <w:lang w:val="pt-BR"/>
        </w:rPr>
      </w:pPr>
    </w:p>
    <w:p>
      <w:pPr>
        <w:spacing w:line="360" w:lineRule="auto"/>
        <w:jc w:val="both"/>
        <w:rPr>
          <w:rFonts w:hint="default" w:ascii="Arial" w:hAnsi="Arial" w:cs="Arial"/>
          <w:i w:val="0"/>
          <w:iCs w:val="0"/>
          <w:sz w:val="24"/>
          <w:szCs w:val="24"/>
          <w:lang w:val="pt-BR"/>
        </w:rPr>
      </w:pP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Mobilização e desmobilização de equipamentos com carreta prancha (máximo)</w:t>
      </w:r>
      <w:r>
        <w:rPr>
          <w:rFonts w:hint="default" w:ascii="Arial" w:hAnsi="Arial" w:cs="Arial"/>
          <w:i w:val="0"/>
          <w:iCs w:val="0"/>
          <w:sz w:val="24"/>
          <w:szCs w:val="24"/>
          <w:lang w:val="pt-BR"/>
        </w:rPr>
        <w:t>.</w:t>
      </w:r>
    </w:p>
    <w:p>
      <w:pPr>
        <w:spacing w:before="0" w:line="360" w:lineRule="auto"/>
        <w:ind w:left="120" w:right="0" w:firstLine="0"/>
        <w:jc w:val="both"/>
        <w:rPr>
          <w:rFonts w:hint="default" w:ascii="Arial" w:hAnsi="Arial" w:cs="Arial"/>
          <w:i w:val="0"/>
          <w:iCs w:val="0"/>
          <w:sz w:val="24"/>
          <w:szCs w:val="24"/>
          <w:highlight w:val="none"/>
        </w:rPr>
      </w:pPr>
      <w:r>
        <w:rPr>
          <w:rFonts w:hint="default" w:ascii="Arial" w:hAnsi="Arial" w:cs="Arial"/>
          <w:i w:val="0"/>
          <w:iCs w:val="0"/>
          <w:sz w:val="24"/>
          <w:szCs w:val="24"/>
          <w:highlight w:val="none"/>
        </w:rPr>
        <w:t>Conteúdo do Serviço: Mobilização do</w:t>
      </w:r>
      <w:r>
        <w:rPr>
          <w:rFonts w:hint="default" w:ascii="Arial" w:hAnsi="Arial" w:cs="Arial"/>
          <w:i w:val="0"/>
          <w:iCs w:val="0"/>
          <w:sz w:val="24"/>
          <w:szCs w:val="24"/>
          <w:highlight w:val="none"/>
          <w:lang w:val="pt-BR"/>
        </w:rPr>
        <w:t>s equipamentos</w:t>
      </w:r>
      <w:r>
        <w:rPr>
          <w:rFonts w:hint="default" w:ascii="Arial" w:hAnsi="Arial" w:cs="Arial"/>
          <w:i w:val="0"/>
          <w:iCs w:val="0"/>
          <w:sz w:val="24"/>
          <w:szCs w:val="24"/>
          <w:highlight w:val="none"/>
        </w:rPr>
        <w:t xml:space="preserve"> ate o local da obra e após sua</w:t>
      </w:r>
      <w:r>
        <w:rPr>
          <w:rFonts w:hint="default" w:ascii="Arial" w:hAnsi="Arial" w:cs="Arial"/>
          <w:i w:val="0"/>
          <w:iCs w:val="0"/>
          <w:spacing w:val="-64"/>
          <w:sz w:val="24"/>
          <w:szCs w:val="24"/>
          <w:highlight w:val="none"/>
        </w:rPr>
        <w:t xml:space="preserve"> </w:t>
      </w:r>
      <w:r>
        <w:rPr>
          <w:rFonts w:hint="default" w:ascii="Arial" w:hAnsi="Arial" w:cs="Arial"/>
          <w:i w:val="0"/>
          <w:iCs w:val="0"/>
          <w:sz w:val="24"/>
          <w:szCs w:val="24"/>
          <w:highlight w:val="none"/>
        </w:rPr>
        <w:t>conclusão</w:t>
      </w:r>
      <w:r>
        <w:rPr>
          <w:rFonts w:hint="default" w:ascii="Arial" w:hAnsi="Arial" w:cs="Arial"/>
          <w:i w:val="0"/>
          <w:iCs w:val="0"/>
          <w:spacing w:val="-2"/>
          <w:sz w:val="24"/>
          <w:szCs w:val="24"/>
          <w:highlight w:val="none"/>
        </w:rPr>
        <w:t xml:space="preserve"> </w:t>
      </w:r>
      <w:r>
        <w:rPr>
          <w:rFonts w:hint="default" w:ascii="Arial" w:hAnsi="Arial" w:cs="Arial"/>
          <w:i w:val="0"/>
          <w:iCs w:val="0"/>
          <w:sz w:val="24"/>
          <w:szCs w:val="24"/>
          <w:highlight w:val="none"/>
        </w:rPr>
        <w:t>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retirada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do</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mesmo.</w:t>
      </w:r>
    </w:p>
    <w:p>
      <w:pPr>
        <w:spacing w:before="0" w:line="360" w:lineRule="auto"/>
        <w:ind w:left="120" w:right="0" w:firstLine="0"/>
        <w:jc w:val="both"/>
        <w:rPr>
          <w:rFonts w:hint="default" w:ascii="Arial" w:hAnsi="Arial" w:cs="Arial"/>
          <w:i w:val="0"/>
          <w:iCs w:val="0"/>
          <w:sz w:val="24"/>
          <w:szCs w:val="24"/>
          <w:highlight w:val="none"/>
          <w:lang w:val="pt-BR"/>
        </w:rPr>
      </w:pPr>
      <w:r>
        <w:rPr>
          <w:rFonts w:hint="default" w:ascii="Arial" w:hAnsi="Arial" w:cs="Arial"/>
          <w:i w:val="0"/>
          <w:iCs w:val="0"/>
          <w:sz w:val="24"/>
          <w:szCs w:val="24"/>
          <w:highlight w:val="none"/>
        </w:rPr>
        <w:t>Critério</w:t>
      </w:r>
      <w:r>
        <w:rPr>
          <w:rFonts w:hint="default" w:ascii="Arial" w:hAnsi="Arial" w:cs="Arial"/>
          <w:i w:val="0"/>
          <w:iCs w:val="0"/>
          <w:spacing w:val="14"/>
          <w:sz w:val="24"/>
          <w:szCs w:val="24"/>
          <w:highlight w:val="none"/>
        </w:rPr>
        <w:t xml:space="preserve"> </w:t>
      </w:r>
      <w:r>
        <w:rPr>
          <w:rFonts w:hint="default" w:ascii="Arial" w:hAnsi="Arial" w:cs="Arial"/>
          <w:i w:val="0"/>
          <w:iCs w:val="0"/>
          <w:sz w:val="24"/>
          <w:szCs w:val="24"/>
          <w:highlight w:val="none"/>
        </w:rPr>
        <w:t>de</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Medição:</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Por</w:t>
      </w:r>
      <w:r>
        <w:rPr>
          <w:rFonts w:hint="default" w:ascii="Arial" w:hAnsi="Arial" w:cs="Arial"/>
          <w:i w:val="0"/>
          <w:iCs w:val="0"/>
          <w:spacing w:val="13"/>
          <w:sz w:val="24"/>
          <w:szCs w:val="24"/>
          <w:highlight w:val="none"/>
        </w:rPr>
        <w:t xml:space="preserve"> </w:t>
      </w:r>
      <w:r>
        <w:rPr>
          <w:rFonts w:hint="default" w:ascii="Arial" w:hAnsi="Arial" w:cs="Arial"/>
          <w:i w:val="0"/>
          <w:iCs w:val="0"/>
          <w:sz w:val="24"/>
          <w:szCs w:val="24"/>
          <w:highlight w:val="none"/>
          <w:lang w:val="pt-BR"/>
        </w:rPr>
        <w:t xml:space="preserve">Hora </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h</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Mobilização e desmobilização de caminhão tanque (6.000 L) (máximo)</w:t>
      </w:r>
      <w:r>
        <w:rPr>
          <w:rFonts w:hint="default" w:ascii="Arial" w:hAnsi="Arial" w:cs="Arial"/>
          <w:i w:val="0"/>
          <w:iCs w:val="0"/>
          <w:sz w:val="24"/>
          <w:szCs w:val="24"/>
          <w:lang w:val="pt-BR"/>
        </w:rPr>
        <w:t>.</w:t>
      </w:r>
    </w:p>
    <w:p>
      <w:pPr>
        <w:spacing w:before="0" w:line="360" w:lineRule="auto"/>
        <w:ind w:left="120" w:right="0" w:firstLine="0"/>
        <w:jc w:val="both"/>
        <w:rPr>
          <w:rFonts w:hint="default" w:ascii="Arial" w:hAnsi="Arial" w:cs="Arial"/>
          <w:i w:val="0"/>
          <w:iCs w:val="0"/>
          <w:sz w:val="24"/>
          <w:szCs w:val="24"/>
          <w:highlight w:val="none"/>
        </w:rPr>
      </w:pPr>
      <w:r>
        <w:rPr>
          <w:rFonts w:hint="default" w:ascii="Arial" w:hAnsi="Arial" w:cs="Arial"/>
          <w:i w:val="0"/>
          <w:iCs w:val="0"/>
          <w:sz w:val="24"/>
          <w:szCs w:val="24"/>
          <w:highlight w:val="none"/>
        </w:rPr>
        <w:t>Conteúdo do Serviço: Mobilização d</w:t>
      </w:r>
      <w:r>
        <w:rPr>
          <w:rFonts w:hint="default" w:ascii="Arial" w:hAnsi="Arial" w:cs="Arial"/>
          <w:i w:val="0"/>
          <w:iCs w:val="0"/>
          <w:sz w:val="24"/>
          <w:szCs w:val="24"/>
          <w:highlight w:val="none"/>
          <w:lang w:val="pt-BR"/>
        </w:rPr>
        <w:t>e caminhão tanque</w:t>
      </w:r>
      <w:r>
        <w:rPr>
          <w:rFonts w:hint="default" w:ascii="Arial" w:hAnsi="Arial" w:cs="Arial"/>
          <w:i w:val="0"/>
          <w:iCs w:val="0"/>
          <w:sz w:val="24"/>
          <w:szCs w:val="24"/>
          <w:highlight w:val="none"/>
        </w:rPr>
        <w:t xml:space="preserve"> at</w:t>
      </w:r>
      <w:r>
        <w:rPr>
          <w:rFonts w:hint="default" w:ascii="Arial" w:hAnsi="Arial" w:cs="Arial"/>
          <w:i w:val="0"/>
          <w:iCs w:val="0"/>
          <w:sz w:val="24"/>
          <w:szCs w:val="24"/>
          <w:highlight w:val="none"/>
          <w:lang w:val="pt-BR"/>
        </w:rPr>
        <w:t>é</w:t>
      </w:r>
      <w:r>
        <w:rPr>
          <w:rFonts w:hint="default" w:ascii="Arial" w:hAnsi="Arial" w:cs="Arial"/>
          <w:i w:val="0"/>
          <w:iCs w:val="0"/>
          <w:sz w:val="24"/>
          <w:szCs w:val="24"/>
          <w:highlight w:val="none"/>
        </w:rPr>
        <w:t xml:space="preserve"> o local da obra e após sua</w:t>
      </w:r>
      <w:r>
        <w:rPr>
          <w:rFonts w:hint="default" w:ascii="Arial" w:hAnsi="Arial" w:cs="Arial"/>
          <w:i w:val="0"/>
          <w:iCs w:val="0"/>
          <w:spacing w:val="-64"/>
          <w:sz w:val="24"/>
          <w:szCs w:val="24"/>
          <w:highlight w:val="none"/>
        </w:rPr>
        <w:t xml:space="preserve"> </w:t>
      </w:r>
      <w:r>
        <w:rPr>
          <w:rFonts w:hint="default" w:ascii="Arial" w:hAnsi="Arial" w:cs="Arial"/>
          <w:i w:val="0"/>
          <w:iCs w:val="0"/>
          <w:sz w:val="24"/>
          <w:szCs w:val="24"/>
          <w:highlight w:val="none"/>
        </w:rPr>
        <w:t>conclusão</w:t>
      </w:r>
      <w:r>
        <w:rPr>
          <w:rFonts w:hint="default" w:ascii="Arial" w:hAnsi="Arial" w:cs="Arial"/>
          <w:i w:val="0"/>
          <w:iCs w:val="0"/>
          <w:spacing w:val="-2"/>
          <w:sz w:val="24"/>
          <w:szCs w:val="24"/>
          <w:highlight w:val="none"/>
        </w:rPr>
        <w:t xml:space="preserve"> </w:t>
      </w:r>
      <w:r>
        <w:rPr>
          <w:rFonts w:hint="default" w:ascii="Arial" w:hAnsi="Arial" w:cs="Arial"/>
          <w:i w:val="0"/>
          <w:iCs w:val="0"/>
          <w:sz w:val="24"/>
          <w:szCs w:val="24"/>
          <w:highlight w:val="none"/>
        </w:rPr>
        <w:t>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retirada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do</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mesmo.</w:t>
      </w:r>
    </w:p>
    <w:p>
      <w:pPr>
        <w:spacing w:before="0" w:line="360" w:lineRule="auto"/>
        <w:ind w:left="120" w:right="0" w:firstLine="0"/>
        <w:jc w:val="both"/>
        <w:rPr>
          <w:rFonts w:hint="default" w:ascii="Arial" w:hAnsi="Arial" w:cs="Arial"/>
          <w:i w:val="0"/>
          <w:iCs w:val="0"/>
          <w:sz w:val="24"/>
          <w:szCs w:val="24"/>
          <w:highlight w:val="none"/>
          <w:lang w:val="pt-BR"/>
        </w:rPr>
      </w:pPr>
      <w:r>
        <w:rPr>
          <w:rFonts w:hint="default" w:ascii="Arial" w:hAnsi="Arial" w:cs="Arial"/>
          <w:i w:val="0"/>
          <w:iCs w:val="0"/>
          <w:sz w:val="24"/>
          <w:szCs w:val="24"/>
          <w:highlight w:val="none"/>
        </w:rPr>
        <w:t>Critério</w:t>
      </w:r>
      <w:r>
        <w:rPr>
          <w:rFonts w:hint="default" w:ascii="Arial" w:hAnsi="Arial" w:cs="Arial"/>
          <w:i w:val="0"/>
          <w:iCs w:val="0"/>
          <w:spacing w:val="14"/>
          <w:sz w:val="24"/>
          <w:szCs w:val="24"/>
          <w:highlight w:val="none"/>
        </w:rPr>
        <w:t xml:space="preserve"> </w:t>
      </w:r>
      <w:r>
        <w:rPr>
          <w:rFonts w:hint="default" w:ascii="Arial" w:hAnsi="Arial" w:cs="Arial"/>
          <w:i w:val="0"/>
          <w:iCs w:val="0"/>
          <w:sz w:val="24"/>
          <w:szCs w:val="24"/>
          <w:highlight w:val="none"/>
        </w:rPr>
        <w:t>de</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Medição:</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Por</w:t>
      </w:r>
      <w:r>
        <w:rPr>
          <w:rFonts w:hint="default" w:ascii="Arial" w:hAnsi="Arial" w:cs="Arial"/>
          <w:i w:val="0"/>
          <w:iCs w:val="0"/>
          <w:spacing w:val="13"/>
          <w:sz w:val="24"/>
          <w:szCs w:val="24"/>
          <w:highlight w:val="none"/>
        </w:rPr>
        <w:t xml:space="preserve"> </w:t>
      </w:r>
      <w:r>
        <w:rPr>
          <w:rFonts w:hint="default" w:ascii="Arial" w:hAnsi="Arial" w:cs="Arial"/>
          <w:i w:val="0"/>
          <w:iCs w:val="0"/>
          <w:sz w:val="24"/>
          <w:szCs w:val="24"/>
          <w:highlight w:val="none"/>
          <w:lang w:val="pt-BR"/>
        </w:rPr>
        <w:t xml:space="preserve">Hora </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h</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Mobilização e desmobilização de caminhão carroceria (máximo)</w:t>
      </w:r>
      <w:r>
        <w:rPr>
          <w:rFonts w:hint="default" w:ascii="Arial" w:hAnsi="Arial" w:cs="Arial"/>
          <w:i w:val="0"/>
          <w:iCs w:val="0"/>
          <w:sz w:val="24"/>
          <w:szCs w:val="24"/>
          <w:lang w:val="pt-BR"/>
        </w:rPr>
        <w:t>.</w:t>
      </w:r>
    </w:p>
    <w:p>
      <w:pPr>
        <w:spacing w:before="0" w:line="360" w:lineRule="auto"/>
        <w:ind w:left="120" w:right="0" w:firstLine="0"/>
        <w:jc w:val="both"/>
        <w:rPr>
          <w:rFonts w:hint="default" w:ascii="Arial" w:hAnsi="Arial" w:cs="Arial"/>
          <w:i w:val="0"/>
          <w:iCs w:val="0"/>
          <w:sz w:val="24"/>
          <w:szCs w:val="24"/>
          <w:highlight w:val="none"/>
        </w:rPr>
      </w:pPr>
      <w:r>
        <w:rPr>
          <w:rFonts w:hint="default" w:ascii="Arial" w:hAnsi="Arial" w:cs="Arial"/>
          <w:i w:val="0"/>
          <w:iCs w:val="0"/>
          <w:sz w:val="24"/>
          <w:szCs w:val="24"/>
          <w:highlight w:val="none"/>
        </w:rPr>
        <w:t>Conteúdo do Serviço: Mobilização d</w:t>
      </w:r>
      <w:r>
        <w:rPr>
          <w:rFonts w:hint="default" w:ascii="Arial" w:hAnsi="Arial" w:cs="Arial"/>
          <w:i w:val="0"/>
          <w:iCs w:val="0"/>
          <w:sz w:val="24"/>
          <w:szCs w:val="24"/>
          <w:highlight w:val="none"/>
          <w:lang w:val="pt-BR"/>
        </w:rPr>
        <w:t>e caminhão carroceria</w:t>
      </w:r>
      <w:r>
        <w:rPr>
          <w:rFonts w:hint="default" w:ascii="Arial" w:hAnsi="Arial" w:cs="Arial"/>
          <w:i w:val="0"/>
          <w:iCs w:val="0"/>
          <w:sz w:val="24"/>
          <w:szCs w:val="24"/>
          <w:highlight w:val="none"/>
        </w:rPr>
        <w:t xml:space="preserve"> at</w:t>
      </w:r>
      <w:r>
        <w:rPr>
          <w:rFonts w:hint="default" w:ascii="Arial" w:hAnsi="Arial" w:cs="Arial"/>
          <w:i w:val="0"/>
          <w:iCs w:val="0"/>
          <w:sz w:val="24"/>
          <w:szCs w:val="24"/>
          <w:highlight w:val="none"/>
          <w:lang w:val="pt-BR"/>
        </w:rPr>
        <w:t>é</w:t>
      </w:r>
      <w:r>
        <w:rPr>
          <w:rFonts w:hint="default" w:ascii="Arial" w:hAnsi="Arial" w:cs="Arial"/>
          <w:i w:val="0"/>
          <w:iCs w:val="0"/>
          <w:sz w:val="24"/>
          <w:szCs w:val="24"/>
          <w:highlight w:val="none"/>
        </w:rPr>
        <w:t xml:space="preserve"> o local da obra e após sua</w:t>
      </w:r>
      <w:r>
        <w:rPr>
          <w:rFonts w:hint="default" w:ascii="Arial" w:hAnsi="Arial" w:cs="Arial"/>
          <w:i w:val="0"/>
          <w:iCs w:val="0"/>
          <w:spacing w:val="-64"/>
          <w:sz w:val="24"/>
          <w:szCs w:val="24"/>
          <w:highlight w:val="none"/>
        </w:rPr>
        <w:t xml:space="preserve"> </w:t>
      </w:r>
      <w:r>
        <w:rPr>
          <w:rFonts w:hint="default" w:ascii="Arial" w:hAnsi="Arial" w:cs="Arial"/>
          <w:i w:val="0"/>
          <w:iCs w:val="0"/>
          <w:sz w:val="24"/>
          <w:szCs w:val="24"/>
          <w:highlight w:val="none"/>
        </w:rPr>
        <w:t>conclusão</w:t>
      </w:r>
      <w:r>
        <w:rPr>
          <w:rFonts w:hint="default" w:ascii="Arial" w:hAnsi="Arial" w:cs="Arial"/>
          <w:i w:val="0"/>
          <w:iCs w:val="0"/>
          <w:spacing w:val="-2"/>
          <w:sz w:val="24"/>
          <w:szCs w:val="24"/>
          <w:highlight w:val="none"/>
        </w:rPr>
        <w:t xml:space="preserve"> </w:t>
      </w:r>
      <w:r>
        <w:rPr>
          <w:rFonts w:hint="default" w:ascii="Arial" w:hAnsi="Arial" w:cs="Arial"/>
          <w:i w:val="0"/>
          <w:iCs w:val="0"/>
          <w:sz w:val="24"/>
          <w:szCs w:val="24"/>
          <w:highlight w:val="none"/>
        </w:rPr>
        <w:t>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retirada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do</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mesmo.</w:t>
      </w:r>
    </w:p>
    <w:p>
      <w:pPr>
        <w:spacing w:before="0" w:line="360" w:lineRule="auto"/>
        <w:ind w:left="120" w:right="0" w:firstLine="0"/>
        <w:jc w:val="both"/>
        <w:rPr>
          <w:rFonts w:hint="default" w:ascii="Arial" w:hAnsi="Arial" w:cs="Arial"/>
          <w:i w:val="0"/>
          <w:iCs w:val="0"/>
          <w:sz w:val="24"/>
          <w:szCs w:val="24"/>
          <w:highlight w:val="none"/>
          <w:lang w:val="pt-BR"/>
        </w:rPr>
      </w:pPr>
      <w:r>
        <w:rPr>
          <w:rFonts w:hint="default" w:ascii="Arial" w:hAnsi="Arial" w:cs="Arial"/>
          <w:i w:val="0"/>
          <w:iCs w:val="0"/>
          <w:sz w:val="24"/>
          <w:szCs w:val="24"/>
          <w:highlight w:val="none"/>
        </w:rPr>
        <w:t>Critério</w:t>
      </w:r>
      <w:r>
        <w:rPr>
          <w:rFonts w:hint="default" w:ascii="Arial" w:hAnsi="Arial" w:cs="Arial"/>
          <w:i w:val="0"/>
          <w:iCs w:val="0"/>
          <w:spacing w:val="14"/>
          <w:sz w:val="24"/>
          <w:szCs w:val="24"/>
          <w:highlight w:val="none"/>
        </w:rPr>
        <w:t xml:space="preserve"> </w:t>
      </w:r>
      <w:r>
        <w:rPr>
          <w:rFonts w:hint="default" w:ascii="Arial" w:hAnsi="Arial" w:cs="Arial"/>
          <w:i w:val="0"/>
          <w:iCs w:val="0"/>
          <w:sz w:val="24"/>
          <w:szCs w:val="24"/>
          <w:highlight w:val="none"/>
        </w:rPr>
        <w:t>de</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Medição:</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Por</w:t>
      </w:r>
      <w:r>
        <w:rPr>
          <w:rFonts w:hint="default" w:ascii="Arial" w:hAnsi="Arial" w:cs="Arial"/>
          <w:i w:val="0"/>
          <w:iCs w:val="0"/>
          <w:spacing w:val="13"/>
          <w:sz w:val="24"/>
          <w:szCs w:val="24"/>
          <w:highlight w:val="none"/>
        </w:rPr>
        <w:t xml:space="preserve"> </w:t>
      </w:r>
      <w:r>
        <w:rPr>
          <w:rFonts w:hint="default" w:ascii="Arial" w:hAnsi="Arial" w:cs="Arial"/>
          <w:i w:val="0"/>
          <w:iCs w:val="0"/>
          <w:sz w:val="24"/>
          <w:szCs w:val="24"/>
          <w:highlight w:val="none"/>
          <w:lang w:val="pt-BR"/>
        </w:rPr>
        <w:t xml:space="preserve">Hora </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h</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w:t>
      </w:r>
    </w:p>
    <w:p>
      <w:pPr>
        <w:spacing w:line="360" w:lineRule="auto"/>
        <w:jc w:val="both"/>
        <w:rPr>
          <w:rFonts w:hint="default" w:ascii="Arial" w:hAnsi="Arial" w:cs="Arial"/>
          <w:i w:val="0"/>
          <w:iCs w:val="0"/>
          <w:sz w:val="24"/>
          <w:szCs w:val="24"/>
        </w:rPr>
      </w:pPr>
    </w:p>
    <w:p>
      <w:pPr>
        <w:pStyle w:val="2"/>
        <w:numPr>
          <w:ilvl w:val="1"/>
          <w:numId w:val="4"/>
        </w:numPr>
        <w:tabs>
          <w:tab w:val="left" w:pos="531"/>
        </w:tabs>
        <w:spacing w:before="0" w:after="0" w:line="360" w:lineRule="auto"/>
        <w:ind w:left="120" w:right="174" w:firstLine="0"/>
        <w:jc w:val="both"/>
        <w:rPr>
          <w:rFonts w:hint="default" w:ascii="Arial" w:hAnsi="Arial" w:cs="Arial"/>
          <w:i w:val="0"/>
          <w:iCs w:val="0"/>
          <w:sz w:val="24"/>
          <w:szCs w:val="24"/>
        </w:rPr>
      </w:pPr>
      <w:r>
        <w:rPr>
          <w:rFonts w:hint="default" w:ascii="Arial" w:hAnsi="Arial" w:cs="Arial"/>
          <w:i w:val="0"/>
          <w:iCs w:val="0"/>
          <w:sz w:val="24"/>
          <w:szCs w:val="24"/>
        </w:rPr>
        <w:t>Mobilização e desmobilização de caminhão basculante (máximo)</w:t>
      </w:r>
      <w:r>
        <w:rPr>
          <w:rFonts w:hint="default" w:ascii="Arial" w:hAnsi="Arial" w:cs="Arial"/>
          <w:i w:val="0"/>
          <w:iCs w:val="0"/>
          <w:sz w:val="24"/>
          <w:szCs w:val="24"/>
          <w:lang w:val="pt-BR"/>
        </w:rPr>
        <w:t>.</w:t>
      </w:r>
      <w:r>
        <w:rPr>
          <w:rFonts w:hint="default" w:ascii="Arial" w:hAnsi="Arial" w:cs="Arial"/>
          <w:i w:val="0"/>
          <w:iCs w:val="0"/>
          <w:sz w:val="24"/>
          <w:szCs w:val="24"/>
        </w:rPr>
        <w:t xml:space="preserve"> </w:t>
      </w:r>
    </w:p>
    <w:p>
      <w:pPr>
        <w:spacing w:before="0" w:line="360" w:lineRule="auto"/>
        <w:ind w:left="120" w:right="0" w:firstLine="0"/>
        <w:jc w:val="both"/>
        <w:rPr>
          <w:rFonts w:hint="default" w:ascii="Arial" w:hAnsi="Arial" w:cs="Arial"/>
          <w:i w:val="0"/>
          <w:iCs w:val="0"/>
          <w:sz w:val="24"/>
          <w:szCs w:val="24"/>
          <w:highlight w:val="none"/>
        </w:rPr>
      </w:pPr>
      <w:r>
        <w:rPr>
          <w:rFonts w:hint="default" w:ascii="Arial" w:hAnsi="Arial" w:cs="Arial"/>
          <w:i w:val="0"/>
          <w:iCs w:val="0"/>
          <w:sz w:val="24"/>
          <w:szCs w:val="24"/>
          <w:highlight w:val="none"/>
        </w:rPr>
        <w:t>Conteúdo do Serviço: Mobilização d</w:t>
      </w:r>
      <w:r>
        <w:rPr>
          <w:rFonts w:hint="default" w:ascii="Arial" w:hAnsi="Arial" w:cs="Arial"/>
          <w:i w:val="0"/>
          <w:iCs w:val="0"/>
          <w:sz w:val="24"/>
          <w:szCs w:val="24"/>
          <w:highlight w:val="none"/>
          <w:lang w:val="pt-BR"/>
        </w:rPr>
        <w:t xml:space="preserve">e caminhão basculante </w:t>
      </w:r>
      <w:r>
        <w:rPr>
          <w:rFonts w:hint="default" w:ascii="Arial" w:hAnsi="Arial" w:cs="Arial"/>
          <w:i w:val="0"/>
          <w:iCs w:val="0"/>
          <w:sz w:val="24"/>
          <w:szCs w:val="24"/>
          <w:highlight w:val="none"/>
        </w:rPr>
        <w:t>at</w:t>
      </w:r>
      <w:r>
        <w:rPr>
          <w:rFonts w:hint="default" w:ascii="Arial" w:hAnsi="Arial" w:cs="Arial"/>
          <w:i w:val="0"/>
          <w:iCs w:val="0"/>
          <w:sz w:val="24"/>
          <w:szCs w:val="24"/>
          <w:highlight w:val="none"/>
          <w:lang w:val="pt-BR"/>
        </w:rPr>
        <w:t>é</w:t>
      </w:r>
      <w:r>
        <w:rPr>
          <w:rFonts w:hint="default" w:ascii="Arial" w:hAnsi="Arial" w:cs="Arial"/>
          <w:i w:val="0"/>
          <w:iCs w:val="0"/>
          <w:sz w:val="24"/>
          <w:szCs w:val="24"/>
          <w:highlight w:val="none"/>
        </w:rPr>
        <w:t xml:space="preserve"> o local da obra e após sua</w:t>
      </w:r>
      <w:r>
        <w:rPr>
          <w:rFonts w:hint="default" w:ascii="Arial" w:hAnsi="Arial" w:cs="Arial"/>
          <w:i w:val="0"/>
          <w:iCs w:val="0"/>
          <w:spacing w:val="-64"/>
          <w:sz w:val="24"/>
          <w:szCs w:val="24"/>
          <w:highlight w:val="none"/>
        </w:rPr>
        <w:t xml:space="preserve"> </w:t>
      </w:r>
      <w:r>
        <w:rPr>
          <w:rFonts w:hint="default" w:ascii="Arial" w:hAnsi="Arial" w:cs="Arial"/>
          <w:i w:val="0"/>
          <w:iCs w:val="0"/>
          <w:sz w:val="24"/>
          <w:szCs w:val="24"/>
          <w:highlight w:val="none"/>
        </w:rPr>
        <w:t>conclusão</w:t>
      </w:r>
      <w:r>
        <w:rPr>
          <w:rFonts w:hint="default" w:ascii="Arial" w:hAnsi="Arial" w:cs="Arial"/>
          <w:i w:val="0"/>
          <w:iCs w:val="0"/>
          <w:spacing w:val="-2"/>
          <w:sz w:val="24"/>
          <w:szCs w:val="24"/>
          <w:highlight w:val="none"/>
        </w:rPr>
        <w:t xml:space="preserve"> </w:t>
      </w:r>
      <w:r>
        <w:rPr>
          <w:rFonts w:hint="default" w:ascii="Arial" w:hAnsi="Arial" w:cs="Arial"/>
          <w:i w:val="0"/>
          <w:iCs w:val="0"/>
          <w:sz w:val="24"/>
          <w:szCs w:val="24"/>
          <w:highlight w:val="none"/>
        </w:rPr>
        <w:t>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retirada</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do</w:t>
      </w:r>
      <w:r>
        <w:rPr>
          <w:rFonts w:hint="default" w:ascii="Arial" w:hAnsi="Arial" w:cs="Arial"/>
          <w:i w:val="0"/>
          <w:iCs w:val="0"/>
          <w:spacing w:val="-1"/>
          <w:sz w:val="24"/>
          <w:szCs w:val="24"/>
          <w:highlight w:val="none"/>
        </w:rPr>
        <w:t xml:space="preserve"> </w:t>
      </w:r>
      <w:r>
        <w:rPr>
          <w:rFonts w:hint="default" w:ascii="Arial" w:hAnsi="Arial" w:cs="Arial"/>
          <w:i w:val="0"/>
          <w:iCs w:val="0"/>
          <w:sz w:val="24"/>
          <w:szCs w:val="24"/>
          <w:highlight w:val="none"/>
        </w:rPr>
        <w:t>mesmo.</w:t>
      </w:r>
    </w:p>
    <w:p>
      <w:pPr>
        <w:spacing w:before="0" w:line="360" w:lineRule="auto"/>
        <w:ind w:left="120" w:right="0" w:firstLine="0"/>
        <w:jc w:val="both"/>
        <w:rPr>
          <w:rFonts w:hint="default" w:ascii="Arial" w:hAnsi="Arial" w:cs="Arial"/>
          <w:i w:val="0"/>
          <w:iCs w:val="0"/>
          <w:sz w:val="24"/>
          <w:szCs w:val="24"/>
          <w:highlight w:val="none"/>
          <w:lang w:val="pt-BR"/>
        </w:rPr>
      </w:pPr>
      <w:r>
        <w:rPr>
          <w:rFonts w:hint="default" w:ascii="Arial" w:hAnsi="Arial" w:cs="Arial"/>
          <w:i w:val="0"/>
          <w:iCs w:val="0"/>
          <w:sz w:val="24"/>
          <w:szCs w:val="24"/>
          <w:highlight w:val="none"/>
        </w:rPr>
        <w:t>Critério</w:t>
      </w:r>
      <w:r>
        <w:rPr>
          <w:rFonts w:hint="default" w:ascii="Arial" w:hAnsi="Arial" w:cs="Arial"/>
          <w:i w:val="0"/>
          <w:iCs w:val="0"/>
          <w:spacing w:val="14"/>
          <w:sz w:val="24"/>
          <w:szCs w:val="24"/>
          <w:highlight w:val="none"/>
        </w:rPr>
        <w:t xml:space="preserve"> </w:t>
      </w:r>
      <w:r>
        <w:rPr>
          <w:rFonts w:hint="default" w:ascii="Arial" w:hAnsi="Arial" w:cs="Arial"/>
          <w:i w:val="0"/>
          <w:iCs w:val="0"/>
          <w:sz w:val="24"/>
          <w:szCs w:val="24"/>
          <w:highlight w:val="none"/>
        </w:rPr>
        <w:t>de</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Medição:</w:t>
      </w:r>
      <w:r>
        <w:rPr>
          <w:rFonts w:hint="default" w:ascii="Arial" w:hAnsi="Arial" w:cs="Arial"/>
          <w:i w:val="0"/>
          <w:iCs w:val="0"/>
          <w:spacing w:val="12"/>
          <w:sz w:val="24"/>
          <w:szCs w:val="24"/>
          <w:highlight w:val="none"/>
        </w:rPr>
        <w:t xml:space="preserve"> </w:t>
      </w:r>
      <w:r>
        <w:rPr>
          <w:rFonts w:hint="default" w:ascii="Arial" w:hAnsi="Arial" w:cs="Arial"/>
          <w:i w:val="0"/>
          <w:iCs w:val="0"/>
          <w:sz w:val="24"/>
          <w:szCs w:val="24"/>
          <w:highlight w:val="none"/>
        </w:rPr>
        <w:t>Por</w:t>
      </w:r>
      <w:r>
        <w:rPr>
          <w:rFonts w:hint="default" w:ascii="Arial" w:hAnsi="Arial" w:cs="Arial"/>
          <w:i w:val="0"/>
          <w:iCs w:val="0"/>
          <w:spacing w:val="13"/>
          <w:sz w:val="24"/>
          <w:szCs w:val="24"/>
          <w:highlight w:val="none"/>
        </w:rPr>
        <w:t xml:space="preserve"> </w:t>
      </w:r>
      <w:r>
        <w:rPr>
          <w:rFonts w:hint="default" w:ascii="Arial" w:hAnsi="Arial" w:cs="Arial"/>
          <w:i w:val="0"/>
          <w:iCs w:val="0"/>
          <w:sz w:val="24"/>
          <w:szCs w:val="24"/>
          <w:highlight w:val="none"/>
          <w:lang w:val="pt-BR"/>
        </w:rPr>
        <w:t xml:space="preserve">Hora </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h</w:t>
      </w:r>
      <w:r>
        <w:rPr>
          <w:rFonts w:hint="default" w:ascii="Arial" w:hAnsi="Arial" w:cs="Arial"/>
          <w:i w:val="0"/>
          <w:iCs w:val="0"/>
          <w:sz w:val="24"/>
          <w:szCs w:val="24"/>
          <w:highlight w:val="none"/>
        </w:rPr>
        <w:t>)</w:t>
      </w:r>
      <w:r>
        <w:rPr>
          <w:rFonts w:hint="default" w:ascii="Arial" w:hAnsi="Arial" w:cs="Arial"/>
          <w:i w:val="0"/>
          <w:iCs w:val="0"/>
          <w:sz w:val="24"/>
          <w:szCs w:val="24"/>
          <w:highlight w:val="none"/>
          <w:lang w:val="pt-BR"/>
        </w:rPr>
        <w:t>.</w:t>
      </w:r>
    </w:p>
    <w:p>
      <w:pPr>
        <w:spacing w:before="0" w:line="360" w:lineRule="auto"/>
        <w:ind w:right="0"/>
        <w:jc w:val="both"/>
        <w:rPr>
          <w:rFonts w:hint="default" w:ascii="Arial" w:hAnsi="Arial" w:cs="Arial"/>
          <w:i w:val="0"/>
          <w:iCs w:val="0"/>
          <w:sz w:val="24"/>
          <w:szCs w:val="24"/>
          <w:highlight w:val="none"/>
          <w:lang w:val="pt-BR"/>
        </w:rPr>
      </w:pPr>
    </w:p>
    <w:p>
      <w:pPr>
        <w:spacing w:before="0" w:line="360" w:lineRule="auto"/>
        <w:ind w:right="0"/>
        <w:jc w:val="both"/>
        <w:rPr>
          <w:rFonts w:hint="default" w:ascii="Arial" w:hAnsi="Arial" w:cs="Arial"/>
          <w:i w:val="0"/>
          <w:iCs w:val="0"/>
          <w:sz w:val="24"/>
          <w:szCs w:val="24"/>
          <w:highlight w:val="none"/>
          <w:lang w:val="pt-BR"/>
        </w:rPr>
      </w:pPr>
    </w:p>
    <w:p>
      <w:pPr>
        <w:pStyle w:val="3"/>
        <w:ind w:left="0"/>
        <w:jc w:val="left"/>
        <w:rPr>
          <w:sz w:val="22"/>
        </w:rPr>
      </w:pPr>
    </w:p>
    <w:p>
      <w:pPr>
        <w:pStyle w:val="2"/>
        <w:numPr>
          <w:ilvl w:val="0"/>
          <w:numId w:val="6"/>
        </w:numPr>
        <w:tabs>
          <w:tab w:val="left" w:pos="454"/>
        </w:tabs>
        <w:spacing w:before="0" w:after="0" w:line="240" w:lineRule="auto"/>
        <w:ind w:left="453" w:right="0" w:hanging="334"/>
        <w:jc w:val="both"/>
        <w:rPr>
          <w:rFonts w:ascii="Arial MT" w:hAnsi="Arial MT"/>
        </w:rPr>
      </w:pPr>
      <w:r>
        <w:t>BDI</w:t>
      </w:r>
      <w:r>
        <w:rPr>
          <w:spacing w:val="-4"/>
        </w:rPr>
        <w:t xml:space="preserve"> </w:t>
      </w:r>
      <w:r>
        <w:t>(BONIFICAÇÕES</w:t>
      </w:r>
      <w:r>
        <w:rPr>
          <w:spacing w:val="-7"/>
        </w:rPr>
        <w:t xml:space="preserve"> </w:t>
      </w:r>
      <w:r>
        <w:t>E</w:t>
      </w:r>
      <w:r>
        <w:rPr>
          <w:spacing w:val="-4"/>
        </w:rPr>
        <w:t xml:space="preserve"> </w:t>
      </w:r>
      <w:r>
        <w:t>DESPESAS</w:t>
      </w:r>
      <w:r>
        <w:rPr>
          <w:spacing w:val="-2"/>
        </w:rPr>
        <w:t xml:space="preserve"> </w:t>
      </w:r>
      <w:r>
        <w:t>INDIRETAS)</w:t>
      </w:r>
    </w:p>
    <w:p>
      <w:pPr>
        <w:pStyle w:val="8"/>
        <w:numPr>
          <w:ilvl w:val="1"/>
          <w:numId w:val="6"/>
        </w:numPr>
        <w:tabs>
          <w:tab w:val="left" w:pos="579"/>
        </w:tabs>
        <w:spacing w:before="137" w:after="0" w:line="360" w:lineRule="auto"/>
        <w:ind w:left="120" w:right="179" w:firstLine="0"/>
        <w:jc w:val="both"/>
        <w:rPr>
          <w:sz w:val="24"/>
        </w:rPr>
      </w:pPr>
      <w:r>
        <w:rPr>
          <w:sz w:val="24"/>
        </w:rPr>
        <w:t xml:space="preserve">Em cumprimento ao estabelecido pela </w:t>
      </w:r>
      <w:r>
        <w:rPr>
          <w:rFonts w:ascii="Arial" w:hAnsi="Arial"/>
          <w:b/>
          <w:sz w:val="28"/>
        </w:rPr>
        <w:t xml:space="preserve">Resolução TC Nº 329, </w:t>
      </w:r>
      <w:r>
        <w:rPr>
          <w:sz w:val="24"/>
        </w:rPr>
        <w:t>de 24</w:t>
      </w:r>
      <w:r>
        <w:rPr>
          <w:spacing w:val="1"/>
          <w:sz w:val="24"/>
        </w:rPr>
        <w:t xml:space="preserve"> </w:t>
      </w:r>
      <w:r>
        <w:rPr>
          <w:sz w:val="24"/>
        </w:rPr>
        <w:t>de</w:t>
      </w:r>
      <w:r>
        <w:rPr>
          <w:spacing w:val="1"/>
          <w:sz w:val="24"/>
        </w:rPr>
        <w:t xml:space="preserve"> </w:t>
      </w:r>
      <w:r>
        <w:rPr>
          <w:sz w:val="24"/>
        </w:rPr>
        <w:t>Setembro</w:t>
      </w:r>
      <w:r>
        <w:rPr>
          <w:spacing w:val="1"/>
          <w:sz w:val="24"/>
        </w:rPr>
        <w:t xml:space="preserve"> </w:t>
      </w:r>
      <w:r>
        <w:rPr>
          <w:sz w:val="24"/>
        </w:rPr>
        <w:t>de</w:t>
      </w:r>
      <w:r>
        <w:rPr>
          <w:spacing w:val="1"/>
          <w:sz w:val="24"/>
        </w:rPr>
        <w:t xml:space="preserve"> </w:t>
      </w:r>
      <w:r>
        <w:rPr>
          <w:sz w:val="24"/>
        </w:rPr>
        <w:t>2019,</w:t>
      </w:r>
      <w:r>
        <w:rPr>
          <w:spacing w:val="1"/>
          <w:sz w:val="24"/>
        </w:rPr>
        <w:t xml:space="preserve"> </w:t>
      </w:r>
      <w:r>
        <w:rPr>
          <w:sz w:val="24"/>
        </w:rPr>
        <w:t>expedida</w:t>
      </w:r>
      <w:r>
        <w:rPr>
          <w:spacing w:val="1"/>
          <w:sz w:val="24"/>
        </w:rPr>
        <w:t xml:space="preserve"> </w:t>
      </w:r>
      <w:r>
        <w:rPr>
          <w:sz w:val="24"/>
        </w:rPr>
        <w:t>pelo</w:t>
      </w:r>
      <w:r>
        <w:rPr>
          <w:spacing w:val="1"/>
          <w:sz w:val="24"/>
        </w:rPr>
        <w:t xml:space="preserve"> </w:t>
      </w:r>
      <w:r>
        <w:rPr>
          <w:sz w:val="24"/>
        </w:rPr>
        <w:t>Tribunal</w:t>
      </w:r>
      <w:r>
        <w:rPr>
          <w:spacing w:val="1"/>
          <w:sz w:val="24"/>
        </w:rPr>
        <w:t xml:space="preserve"> </w:t>
      </w:r>
      <w:r>
        <w:rPr>
          <w:sz w:val="24"/>
        </w:rPr>
        <w:t>de</w:t>
      </w:r>
      <w:r>
        <w:rPr>
          <w:spacing w:val="1"/>
          <w:sz w:val="24"/>
        </w:rPr>
        <w:t xml:space="preserve"> </w:t>
      </w:r>
      <w:r>
        <w:rPr>
          <w:sz w:val="24"/>
        </w:rPr>
        <w:t>Contas</w:t>
      </w:r>
      <w:r>
        <w:rPr>
          <w:spacing w:val="1"/>
          <w:sz w:val="24"/>
        </w:rPr>
        <w:t xml:space="preserve"> </w:t>
      </w:r>
      <w:r>
        <w:rPr>
          <w:sz w:val="24"/>
        </w:rPr>
        <w:t>do</w:t>
      </w:r>
      <w:r>
        <w:rPr>
          <w:spacing w:val="1"/>
          <w:sz w:val="24"/>
        </w:rPr>
        <w:t xml:space="preserve"> </w:t>
      </w:r>
      <w:r>
        <w:rPr>
          <w:sz w:val="24"/>
        </w:rPr>
        <w:t>Estado</w:t>
      </w:r>
      <w:r>
        <w:rPr>
          <w:spacing w:val="66"/>
          <w:sz w:val="24"/>
        </w:rPr>
        <w:t xml:space="preserve"> </w:t>
      </w:r>
      <w:r>
        <w:rPr>
          <w:sz w:val="24"/>
        </w:rPr>
        <w:t>do</w:t>
      </w:r>
      <w:r>
        <w:rPr>
          <w:spacing w:val="1"/>
          <w:sz w:val="24"/>
        </w:rPr>
        <w:t xml:space="preserve"> </w:t>
      </w:r>
      <w:r>
        <w:rPr>
          <w:sz w:val="24"/>
        </w:rPr>
        <w:t>Espírito</w:t>
      </w:r>
      <w:r>
        <w:rPr>
          <w:spacing w:val="-1"/>
          <w:sz w:val="24"/>
        </w:rPr>
        <w:t xml:space="preserve"> </w:t>
      </w:r>
      <w:r>
        <w:rPr>
          <w:sz w:val="24"/>
        </w:rPr>
        <w:t>Santo</w:t>
      </w:r>
      <w:r>
        <w:rPr>
          <w:spacing w:val="-2"/>
          <w:sz w:val="24"/>
        </w:rPr>
        <w:t xml:space="preserve"> </w:t>
      </w:r>
      <w:r>
        <w:rPr>
          <w:sz w:val="24"/>
        </w:rPr>
        <w:t>(TCEES),</w:t>
      </w:r>
      <w:r>
        <w:rPr>
          <w:spacing w:val="-3"/>
          <w:sz w:val="24"/>
        </w:rPr>
        <w:t xml:space="preserve"> </w:t>
      </w:r>
      <w:r>
        <w:rPr>
          <w:sz w:val="24"/>
        </w:rPr>
        <w:t>o BDI</w:t>
      </w:r>
      <w:r>
        <w:rPr>
          <w:spacing w:val="-3"/>
          <w:sz w:val="24"/>
        </w:rPr>
        <w:t xml:space="preserve"> </w:t>
      </w:r>
      <w:r>
        <w:rPr>
          <w:rFonts w:hint="default"/>
          <w:sz w:val="24"/>
          <w:lang w:val="pt-BR"/>
        </w:rPr>
        <w:t>p</w:t>
      </w:r>
      <w:r>
        <w:rPr>
          <w:sz w:val="24"/>
        </w:rPr>
        <w:t>ara obras rodoviárias, estradas rurais e pavimentação urbana</w:t>
      </w:r>
      <w:r>
        <w:rPr>
          <w:rFonts w:hint="default"/>
          <w:sz w:val="24"/>
          <w:lang w:val="pt-BR"/>
        </w:rPr>
        <w:t xml:space="preserve"> seguirá o adotado pelo “Referencial de Preços de Serviços Rodoviários” do DER-ES, nesse caso, o de 29,63% para os serviços desonerados acrescido do valor de administração local de no máximo 6,99%, no caso deste empreendimento 6,23%, conforme planilha anexa “Administração Local”.</w:t>
      </w:r>
    </w:p>
    <w:p>
      <w:pPr>
        <w:pStyle w:val="8"/>
        <w:numPr>
          <w:ilvl w:val="0"/>
          <w:numId w:val="0"/>
        </w:numPr>
        <w:tabs>
          <w:tab w:val="left" w:pos="579"/>
        </w:tabs>
        <w:spacing w:before="137" w:after="0" w:line="360" w:lineRule="auto"/>
        <w:ind w:left="120" w:leftChars="0" w:right="179" w:rightChars="0"/>
        <w:jc w:val="both"/>
        <w:rPr>
          <w:sz w:val="24"/>
        </w:rPr>
      </w:pPr>
    </w:p>
    <w:p>
      <w:pPr>
        <w:pStyle w:val="8"/>
        <w:numPr>
          <w:ilvl w:val="1"/>
          <w:numId w:val="6"/>
        </w:numPr>
        <w:tabs>
          <w:tab w:val="left" w:pos="579"/>
        </w:tabs>
        <w:spacing w:before="137" w:after="0" w:line="360" w:lineRule="auto"/>
        <w:ind w:left="120" w:right="179" w:firstLine="0"/>
        <w:jc w:val="both"/>
        <w:rPr>
          <w:rFonts w:hint="default"/>
          <w:sz w:val="24"/>
          <w:lang w:val="pt-BR"/>
        </w:rPr>
      </w:pPr>
      <w:r>
        <w:rPr>
          <w:rFonts w:hint="default"/>
          <w:sz w:val="24"/>
          <w:lang w:val="pt-BR"/>
        </w:rPr>
        <w:t xml:space="preserve">Conforme acordão 178/2019 do TCU: </w:t>
      </w:r>
    </w:p>
    <w:p>
      <w:pPr>
        <w:pStyle w:val="8"/>
        <w:numPr>
          <w:ilvl w:val="0"/>
          <w:numId w:val="0"/>
        </w:numPr>
        <w:tabs>
          <w:tab w:val="left" w:pos="579"/>
        </w:tabs>
        <w:spacing w:before="137" w:after="0" w:line="360" w:lineRule="auto"/>
        <w:ind w:left="120" w:leftChars="0" w:right="179" w:rightChars="0"/>
        <w:jc w:val="both"/>
        <w:rPr>
          <w:rFonts w:hint="default"/>
          <w:sz w:val="24"/>
          <w:lang w:val="pt-BR"/>
        </w:rPr>
      </w:pPr>
      <w:r>
        <w:rPr>
          <w:rFonts w:hint="default"/>
          <w:sz w:val="24"/>
          <w:lang w:val="pt-BR"/>
        </w:rPr>
        <w:t>“os custos de administração local, canteiro de obras e mobilização e desmobilização devem constar da planilha orçamentária de custos diretos, por serem passíveis de identificação, mensuração e discriminação, bem como sujeitos a controle, medição e pagamento individualizado por parte da Administração Pública, em atendimento ao princípio constitucional da transparência dos gastos públicos, à jurisprudência do TCU e com fundamento nos arts. 30, § 6º, e 40, inciso XIII, da Lei 8.666/1993 e no art. 17 do Decreto 7.983/2013;”</w:t>
      </w:r>
    </w:p>
    <w:p>
      <w:pPr>
        <w:pStyle w:val="8"/>
        <w:numPr>
          <w:ilvl w:val="0"/>
          <w:numId w:val="0"/>
        </w:numPr>
        <w:tabs>
          <w:tab w:val="left" w:pos="579"/>
        </w:tabs>
        <w:spacing w:before="137" w:after="0" w:line="360" w:lineRule="auto"/>
        <w:ind w:left="120" w:leftChars="0" w:right="179" w:rightChars="0"/>
        <w:jc w:val="both"/>
        <w:rPr>
          <w:rFonts w:hint="default"/>
          <w:sz w:val="24"/>
          <w:lang w:val="pt-BR"/>
        </w:rPr>
      </w:pPr>
      <w:r>
        <w:rPr>
          <w:rFonts w:hint="default"/>
          <w:sz w:val="24"/>
          <w:lang w:val="pt-BR"/>
        </w:rPr>
        <w:t xml:space="preserve">Em função das obras </w:t>
      </w:r>
      <w:r>
        <w:rPr>
          <w:sz w:val="24"/>
        </w:rPr>
        <w:t>rodoviárias, estradas rurais e pavimentação urbana</w:t>
      </w:r>
      <w:r>
        <w:rPr>
          <w:rFonts w:hint="default"/>
          <w:sz w:val="24"/>
          <w:lang w:val="pt-BR"/>
        </w:rPr>
        <w:t xml:space="preserve"> não seguir a tabela 1 da Resolução TC nº 329 do TCE-ES, ou seja, com a inclusão da Administração local embutida no BDI, foi seguido a orientação do TCU incluindo nos custos diretos, ou seja, como um item especifico da planilha orçamentaria ao invés de somar no BDI.</w:t>
      </w:r>
    </w:p>
    <w:p>
      <w:pPr>
        <w:pStyle w:val="8"/>
        <w:numPr>
          <w:ilvl w:val="0"/>
          <w:numId w:val="0"/>
        </w:numPr>
        <w:tabs>
          <w:tab w:val="left" w:pos="579"/>
        </w:tabs>
        <w:spacing w:before="137" w:after="0" w:line="360" w:lineRule="auto"/>
        <w:ind w:left="120" w:leftChars="0" w:right="179" w:rightChars="0"/>
        <w:jc w:val="both"/>
        <w:rPr>
          <w:rFonts w:hint="default"/>
          <w:sz w:val="24"/>
          <w:lang w:val="pt-BR"/>
        </w:rPr>
      </w:pPr>
    </w:p>
    <w:p>
      <w:pPr>
        <w:pStyle w:val="8"/>
        <w:numPr>
          <w:ilvl w:val="2"/>
          <w:numId w:val="6"/>
        </w:numPr>
        <w:tabs>
          <w:tab w:val="left" w:pos="773"/>
        </w:tabs>
        <w:spacing w:before="0" w:after="0" w:line="360" w:lineRule="auto"/>
        <w:ind w:left="120" w:right="177" w:firstLine="0"/>
        <w:jc w:val="both"/>
        <w:rPr>
          <w:rFonts w:ascii="Arial" w:hAnsi="Arial"/>
          <w:sz w:val="24"/>
        </w:rPr>
        <w:sectPr>
          <w:headerReference r:id="rId3" w:type="default"/>
          <w:footerReference r:id="rId4" w:type="default"/>
          <w:pgSz w:w="11910" w:h="16840"/>
          <w:pgMar w:top="2420" w:right="1580" w:bottom="900" w:left="1680" w:header="422" w:footer="718" w:gutter="0"/>
          <w:cols w:space="720" w:num="1"/>
        </w:sectPr>
      </w:pPr>
      <w:r>
        <w:rPr>
          <w:sz w:val="24"/>
        </w:rPr>
        <w:t>O item Administração local contemplará, dentre outros, as despesas</w:t>
      </w:r>
      <w:r>
        <w:rPr>
          <w:spacing w:val="1"/>
          <w:sz w:val="24"/>
        </w:rPr>
        <w:t xml:space="preserve"> </w:t>
      </w:r>
      <w:r>
        <w:rPr>
          <w:sz w:val="24"/>
        </w:rPr>
        <w:t>para atender as necessidades da obra com pessoal técnico, administrativo e</w:t>
      </w:r>
      <w:r>
        <w:rPr>
          <w:spacing w:val="1"/>
          <w:sz w:val="24"/>
        </w:rPr>
        <w:t xml:space="preserve"> </w:t>
      </w:r>
      <w:r>
        <w:rPr>
          <w:sz w:val="24"/>
        </w:rPr>
        <w:t>de apoio, compreendendo o supervisor, o engenheiro responsável pela obra,</w:t>
      </w:r>
      <w:r>
        <w:rPr>
          <w:spacing w:val="1"/>
          <w:sz w:val="24"/>
        </w:rPr>
        <w:t xml:space="preserve"> </w:t>
      </w:r>
      <w:r>
        <w:rPr>
          <w:sz w:val="24"/>
        </w:rPr>
        <w:t>engenheiros setoriais, o mestre de obra, encarregados, técnico de produção,</w:t>
      </w:r>
      <w:r>
        <w:rPr>
          <w:spacing w:val="1"/>
          <w:sz w:val="24"/>
        </w:rPr>
        <w:t xml:space="preserve"> </w:t>
      </w:r>
      <w:r>
        <w:rPr>
          <w:sz w:val="24"/>
        </w:rPr>
        <w:t>apontador,</w:t>
      </w:r>
      <w:r>
        <w:rPr>
          <w:spacing w:val="1"/>
          <w:sz w:val="24"/>
        </w:rPr>
        <w:t xml:space="preserve"> </w:t>
      </w:r>
      <w:r>
        <w:rPr>
          <w:sz w:val="24"/>
        </w:rPr>
        <w:t>almoxarife,</w:t>
      </w:r>
      <w:r>
        <w:rPr>
          <w:spacing w:val="1"/>
          <w:sz w:val="24"/>
        </w:rPr>
        <w:t xml:space="preserve"> </w:t>
      </w:r>
      <w:r>
        <w:rPr>
          <w:sz w:val="24"/>
        </w:rPr>
        <w:t>motorista,</w:t>
      </w:r>
      <w:r>
        <w:rPr>
          <w:spacing w:val="1"/>
          <w:sz w:val="24"/>
        </w:rPr>
        <w:t xml:space="preserve"> </w:t>
      </w:r>
      <w:r>
        <w:rPr>
          <w:sz w:val="24"/>
        </w:rPr>
        <w:t>porteiro,</w:t>
      </w:r>
      <w:r>
        <w:rPr>
          <w:spacing w:val="1"/>
          <w:sz w:val="24"/>
        </w:rPr>
        <w:t xml:space="preserve"> </w:t>
      </w:r>
      <w:r>
        <w:rPr>
          <w:sz w:val="24"/>
        </w:rPr>
        <w:t>equipe</w:t>
      </w:r>
      <w:r>
        <w:rPr>
          <w:spacing w:val="1"/>
          <w:sz w:val="24"/>
        </w:rPr>
        <w:t xml:space="preserve"> </w:t>
      </w:r>
      <w:r>
        <w:rPr>
          <w:sz w:val="24"/>
        </w:rPr>
        <w:t>de</w:t>
      </w:r>
      <w:r>
        <w:rPr>
          <w:spacing w:val="1"/>
          <w:sz w:val="24"/>
        </w:rPr>
        <w:t xml:space="preserve"> </w:t>
      </w:r>
      <w:r>
        <w:rPr>
          <w:sz w:val="24"/>
        </w:rPr>
        <w:t>escritório,</w:t>
      </w:r>
      <w:r>
        <w:rPr>
          <w:spacing w:val="1"/>
          <w:sz w:val="24"/>
        </w:rPr>
        <w:t xml:space="preserve"> </w:t>
      </w:r>
      <w:r>
        <w:rPr>
          <w:sz w:val="24"/>
        </w:rPr>
        <w:t>vigias</w:t>
      </w:r>
      <w:r>
        <w:rPr>
          <w:spacing w:val="1"/>
          <w:sz w:val="24"/>
        </w:rPr>
        <w:t xml:space="preserve"> </w:t>
      </w:r>
      <w:r>
        <w:rPr>
          <w:sz w:val="24"/>
        </w:rPr>
        <w:t>e</w:t>
      </w:r>
      <w:r>
        <w:rPr>
          <w:spacing w:val="1"/>
          <w:sz w:val="24"/>
        </w:rPr>
        <w:t xml:space="preserve"> </w:t>
      </w:r>
      <w:r>
        <w:rPr>
          <w:sz w:val="24"/>
        </w:rPr>
        <w:t>serventes de canteiro, mecânicos de manutenção, a equipe de topografia, a</w:t>
      </w:r>
      <w:r>
        <w:rPr>
          <w:spacing w:val="1"/>
          <w:sz w:val="24"/>
        </w:rPr>
        <w:t xml:space="preserve"> </w:t>
      </w:r>
      <w:r>
        <w:rPr>
          <w:sz w:val="24"/>
        </w:rPr>
        <w:t xml:space="preserve">equipe de medicina e segurança do trabalho, </w:t>
      </w:r>
      <w:r>
        <w:rPr>
          <w:rFonts w:ascii="Arial" w:hAnsi="Arial"/>
          <w:b/>
          <w:i/>
          <w:sz w:val="24"/>
        </w:rPr>
        <w:t>engenheiro ambiental caso</w:t>
      </w:r>
      <w:r>
        <w:rPr>
          <w:rFonts w:ascii="Arial" w:hAnsi="Arial"/>
          <w:b/>
          <w:i/>
          <w:spacing w:val="1"/>
          <w:sz w:val="24"/>
        </w:rPr>
        <w:t xml:space="preserve"> </w:t>
      </w:r>
      <w:r>
        <w:rPr>
          <w:rFonts w:ascii="Arial" w:hAnsi="Arial"/>
          <w:b/>
          <w:i/>
          <w:sz w:val="24"/>
        </w:rPr>
        <w:t>seja necessário o licenciamento ambiental, por rua, junto a Secretaria de</w:t>
      </w:r>
      <w:r>
        <w:rPr>
          <w:rFonts w:ascii="Arial" w:hAnsi="Arial"/>
          <w:b/>
          <w:i/>
          <w:spacing w:val="-64"/>
          <w:sz w:val="24"/>
        </w:rPr>
        <w:t xml:space="preserve"> </w:t>
      </w:r>
      <w:r>
        <w:rPr>
          <w:rFonts w:ascii="Arial" w:hAnsi="Arial"/>
          <w:b/>
          <w:i/>
          <w:sz w:val="24"/>
        </w:rPr>
        <w:t xml:space="preserve">Meio Ambiente de Santa Maria de Jetibá, </w:t>
      </w:r>
      <w:r>
        <w:rPr>
          <w:sz w:val="24"/>
        </w:rPr>
        <w:t>a qual fiscalizará as atividades</w:t>
      </w:r>
      <w:r>
        <w:rPr>
          <w:spacing w:val="1"/>
          <w:sz w:val="24"/>
        </w:rPr>
        <w:t xml:space="preserve"> </w:t>
      </w:r>
      <w:r>
        <w:rPr>
          <w:sz w:val="24"/>
        </w:rPr>
        <w:t xml:space="preserve">inerentes ao licenciamento emitido. </w:t>
      </w:r>
      <w:r>
        <w:rPr>
          <w:rFonts w:ascii="Arial" w:hAnsi="Arial"/>
          <w:b/>
          <w:i/>
          <w:sz w:val="24"/>
        </w:rPr>
        <w:t>É proibido o inicio dos serviços antes</w:t>
      </w:r>
      <w:r>
        <w:rPr>
          <w:rFonts w:ascii="Arial" w:hAnsi="Arial"/>
          <w:b/>
          <w:i/>
          <w:spacing w:val="1"/>
          <w:sz w:val="24"/>
        </w:rPr>
        <w:t xml:space="preserve"> </w:t>
      </w:r>
      <w:r>
        <w:rPr>
          <w:rFonts w:ascii="Arial" w:hAnsi="Arial"/>
          <w:b/>
          <w:i/>
          <w:sz w:val="24"/>
        </w:rPr>
        <w:t>da</w:t>
      </w:r>
      <w:r>
        <w:rPr>
          <w:rFonts w:ascii="Arial" w:hAnsi="Arial"/>
          <w:b/>
          <w:i/>
          <w:spacing w:val="-2"/>
          <w:sz w:val="24"/>
        </w:rPr>
        <w:t xml:space="preserve"> </w:t>
      </w:r>
      <w:r>
        <w:rPr>
          <w:rFonts w:ascii="Arial" w:hAnsi="Arial"/>
          <w:b/>
          <w:i/>
          <w:sz w:val="24"/>
        </w:rPr>
        <w:t>emissão da</w:t>
      </w:r>
      <w:r>
        <w:rPr>
          <w:rFonts w:ascii="Arial" w:hAnsi="Arial"/>
          <w:b/>
          <w:i/>
          <w:spacing w:val="1"/>
          <w:sz w:val="24"/>
        </w:rPr>
        <w:t xml:space="preserve"> </w:t>
      </w:r>
      <w:r>
        <w:rPr>
          <w:rFonts w:ascii="Arial" w:hAnsi="Arial"/>
          <w:b/>
          <w:i/>
          <w:sz w:val="24"/>
        </w:rPr>
        <w:t>licença</w:t>
      </w:r>
      <w:r>
        <w:rPr>
          <w:rFonts w:ascii="Arial" w:hAnsi="Arial"/>
          <w:b/>
          <w:i/>
          <w:spacing w:val="1"/>
          <w:sz w:val="24"/>
        </w:rPr>
        <w:t xml:space="preserve"> </w:t>
      </w:r>
      <w:r>
        <w:rPr>
          <w:rFonts w:ascii="Arial" w:hAnsi="Arial"/>
          <w:b/>
          <w:i/>
          <w:sz w:val="24"/>
        </w:rPr>
        <w:t>ambiental</w:t>
      </w:r>
    </w:p>
    <w:p>
      <w:pPr>
        <w:pStyle w:val="3"/>
        <w:spacing w:before="159" w:line="360" w:lineRule="auto"/>
        <w:ind w:left="0" w:leftChars="0" w:right="180" w:firstLine="0" w:firstLineChars="0"/>
      </w:pPr>
      <w:r>
        <w:t>A</w:t>
      </w:r>
      <w:r>
        <w:rPr>
          <w:spacing w:val="1"/>
        </w:rPr>
        <w:t xml:space="preserve"> </w:t>
      </w:r>
      <w:r>
        <w:t>Administração</w:t>
      </w:r>
      <w:r>
        <w:rPr>
          <w:spacing w:val="1"/>
        </w:rPr>
        <w:t xml:space="preserve"> </w:t>
      </w:r>
      <w:r>
        <w:t>local</w:t>
      </w:r>
      <w:r>
        <w:rPr>
          <w:spacing w:val="1"/>
        </w:rPr>
        <w:t xml:space="preserve"> </w:t>
      </w:r>
      <w:r>
        <w:t>também</w:t>
      </w:r>
      <w:r>
        <w:rPr>
          <w:spacing w:val="1"/>
        </w:rPr>
        <w:t xml:space="preserve"> </w:t>
      </w:r>
      <w:r>
        <w:t>contempla</w:t>
      </w:r>
      <w:r>
        <w:rPr>
          <w:spacing w:val="1"/>
        </w:rPr>
        <w:t xml:space="preserve"> </w:t>
      </w:r>
      <w:r>
        <w:t>os</w:t>
      </w:r>
      <w:r>
        <w:rPr>
          <w:spacing w:val="1"/>
        </w:rPr>
        <w:t xml:space="preserve"> </w:t>
      </w:r>
      <w:r>
        <w:t>equipamentos</w:t>
      </w:r>
      <w:r>
        <w:rPr>
          <w:spacing w:val="1"/>
        </w:rPr>
        <w:t xml:space="preserve"> </w:t>
      </w:r>
      <w:r>
        <w:t>de</w:t>
      </w:r>
      <w:r>
        <w:rPr>
          <w:spacing w:val="1"/>
        </w:rPr>
        <w:t xml:space="preserve"> </w:t>
      </w:r>
      <w:r>
        <w:t>proteção</w:t>
      </w:r>
      <w:r>
        <w:rPr>
          <w:spacing w:val="1"/>
        </w:rPr>
        <w:t xml:space="preserve"> </w:t>
      </w:r>
      <w:r>
        <w:t>individual e coletiva de toda a obra, as ferramentas manuais, a alimentação e</w:t>
      </w:r>
      <w:r>
        <w:rPr>
          <w:spacing w:val="1"/>
        </w:rPr>
        <w:t xml:space="preserve"> </w:t>
      </w:r>
      <w:r>
        <w:t>o transporte de todos os funcionários e o controle tecnológico de qualidade</w:t>
      </w:r>
      <w:r>
        <w:rPr>
          <w:spacing w:val="1"/>
        </w:rPr>
        <w:t xml:space="preserve"> </w:t>
      </w:r>
      <w:r>
        <w:t>dos</w:t>
      </w:r>
      <w:r>
        <w:rPr>
          <w:spacing w:val="-3"/>
        </w:rPr>
        <w:t xml:space="preserve"> </w:t>
      </w:r>
      <w:r>
        <w:t>materiais</w:t>
      </w:r>
      <w:r>
        <w:rPr>
          <w:spacing w:val="-2"/>
        </w:rPr>
        <w:t xml:space="preserve"> </w:t>
      </w:r>
      <w:r>
        <w:t>e</w:t>
      </w:r>
      <w:r>
        <w:rPr>
          <w:spacing w:val="1"/>
        </w:rPr>
        <w:t xml:space="preserve"> </w:t>
      </w:r>
      <w:r>
        <w:t>da</w:t>
      </w:r>
      <w:r>
        <w:rPr>
          <w:spacing w:val="-1"/>
        </w:rPr>
        <w:t xml:space="preserve"> </w:t>
      </w:r>
      <w:r>
        <w:t>obra.</w:t>
      </w:r>
    </w:p>
    <w:p>
      <w:pPr>
        <w:pStyle w:val="3"/>
        <w:spacing w:before="159" w:line="360" w:lineRule="auto"/>
        <w:ind w:left="0" w:leftChars="0" w:right="180" w:firstLine="0" w:firstLineChars="0"/>
      </w:pPr>
    </w:p>
    <w:p>
      <w:pPr>
        <w:pStyle w:val="8"/>
        <w:numPr>
          <w:ilvl w:val="2"/>
          <w:numId w:val="6"/>
        </w:numPr>
        <w:tabs>
          <w:tab w:val="left" w:pos="862"/>
        </w:tabs>
        <w:spacing w:before="0" w:after="0" w:line="360" w:lineRule="auto"/>
        <w:ind w:left="120" w:right="182" w:firstLine="0"/>
        <w:jc w:val="both"/>
        <w:rPr>
          <w:sz w:val="24"/>
        </w:rPr>
      </w:pPr>
      <w:r>
        <w:rPr>
          <w:sz w:val="24"/>
        </w:rPr>
        <w:t>O</w:t>
      </w:r>
      <w:r>
        <w:rPr>
          <w:spacing w:val="1"/>
          <w:sz w:val="24"/>
        </w:rPr>
        <w:t xml:space="preserve"> </w:t>
      </w:r>
      <w:r>
        <w:rPr>
          <w:sz w:val="24"/>
        </w:rPr>
        <w:t>pessoal</w:t>
      </w:r>
      <w:r>
        <w:rPr>
          <w:spacing w:val="1"/>
          <w:sz w:val="24"/>
        </w:rPr>
        <w:t xml:space="preserve"> </w:t>
      </w:r>
      <w:r>
        <w:rPr>
          <w:sz w:val="24"/>
        </w:rPr>
        <w:t>técnico,</w:t>
      </w:r>
      <w:r>
        <w:rPr>
          <w:spacing w:val="1"/>
          <w:sz w:val="24"/>
        </w:rPr>
        <w:t xml:space="preserve"> </w:t>
      </w:r>
      <w:r>
        <w:rPr>
          <w:sz w:val="24"/>
        </w:rPr>
        <w:t>administrativo</w:t>
      </w:r>
      <w:r>
        <w:rPr>
          <w:spacing w:val="1"/>
          <w:sz w:val="24"/>
        </w:rPr>
        <w:t xml:space="preserve"> </w:t>
      </w:r>
      <w:r>
        <w:rPr>
          <w:sz w:val="24"/>
        </w:rPr>
        <w:t>ou</w:t>
      </w:r>
      <w:r>
        <w:rPr>
          <w:spacing w:val="1"/>
          <w:sz w:val="24"/>
        </w:rPr>
        <w:t xml:space="preserve"> </w:t>
      </w:r>
      <w:r>
        <w:rPr>
          <w:sz w:val="24"/>
        </w:rPr>
        <w:t>de</w:t>
      </w:r>
      <w:r>
        <w:rPr>
          <w:spacing w:val="1"/>
          <w:sz w:val="24"/>
        </w:rPr>
        <w:t xml:space="preserve"> </w:t>
      </w:r>
      <w:r>
        <w:rPr>
          <w:sz w:val="24"/>
        </w:rPr>
        <w:t>apoio,</w:t>
      </w:r>
      <w:r>
        <w:rPr>
          <w:spacing w:val="1"/>
          <w:sz w:val="24"/>
        </w:rPr>
        <w:t xml:space="preserve"> </w:t>
      </w:r>
      <w:r>
        <w:rPr>
          <w:sz w:val="24"/>
        </w:rPr>
        <w:t>custeado</w:t>
      </w:r>
      <w:r>
        <w:rPr>
          <w:spacing w:val="1"/>
          <w:sz w:val="24"/>
        </w:rPr>
        <w:t xml:space="preserve"> </w:t>
      </w:r>
      <w:r>
        <w:rPr>
          <w:sz w:val="24"/>
        </w:rPr>
        <w:t>pela</w:t>
      </w:r>
      <w:r>
        <w:rPr>
          <w:spacing w:val="1"/>
          <w:sz w:val="24"/>
        </w:rPr>
        <w:t xml:space="preserve"> </w:t>
      </w:r>
      <w:r>
        <w:rPr>
          <w:sz w:val="24"/>
        </w:rPr>
        <w:t>Administração</w:t>
      </w:r>
      <w:r>
        <w:rPr>
          <w:spacing w:val="1"/>
          <w:sz w:val="24"/>
        </w:rPr>
        <w:t xml:space="preserve"> </w:t>
      </w:r>
      <w:r>
        <w:rPr>
          <w:sz w:val="24"/>
        </w:rPr>
        <w:t>Local,</w:t>
      </w:r>
      <w:r>
        <w:rPr>
          <w:spacing w:val="1"/>
          <w:sz w:val="24"/>
        </w:rPr>
        <w:t xml:space="preserve"> </w:t>
      </w:r>
      <w:r>
        <w:rPr>
          <w:sz w:val="24"/>
        </w:rPr>
        <w:t>deverá</w:t>
      </w:r>
      <w:r>
        <w:rPr>
          <w:spacing w:val="1"/>
          <w:sz w:val="24"/>
        </w:rPr>
        <w:t xml:space="preserve"> </w:t>
      </w:r>
      <w:r>
        <w:rPr>
          <w:sz w:val="24"/>
        </w:rPr>
        <w:t>conter,</w:t>
      </w:r>
      <w:r>
        <w:rPr>
          <w:spacing w:val="1"/>
          <w:sz w:val="24"/>
        </w:rPr>
        <w:t xml:space="preserve"> </w:t>
      </w:r>
      <w:r>
        <w:rPr>
          <w:sz w:val="24"/>
        </w:rPr>
        <w:t>no</w:t>
      </w:r>
      <w:r>
        <w:rPr>
          <w:spacing w:val="1"/>
          <w:sz w:val="24"/>
        </w:rPr>
        <w:t xml:space="preserve"> </w:t>
      </w:r>
      <w:r>
        <w:rPr>
          <w:sz w:val="24"/>
        </w:rPr>
        <w:t>mínimo,</w:t>
      </w:r>
      <w:r>
        <w:rPr>
          <w:spacing w:val="1"/>
          <w:sz w:val="24"/>
        </w:rPr>
        <w:t xml:space="preserve"> </w:t>
      </w:r>
      <w:r>
        <w:rPr>
          <w:sz w:val="24"/>
        </w:rPr>
        <w:t>Engenheira(o)</w:t>
      </w:r>
      <w:r>
        <w:rPr>
          <w:spacing w:val="1"/>
          <w:sz w:val="24"/>
        </w:rPr>
        <w:t xml:space="preserve"> </w:t>
      </w:r>
      <w:r>
        <w:rPr>
          <w:sz w:val="24"/>
        </w:rPr>
        <w:t>Civil</w:t>
      </w:r>
      <w:r>
        <w:rPr>
          <w:spacing w:val="1"/>
          <w:sz w:val="24"/>
        </w:rPr>
        <w:t xml:space="preserve"> </w:t>
      </w:r>
      <w:r>
        <w:rPr>
          <w:sz w:val="24"/>
        </w:rPr>
        <w:t>e/ou</w:t>
      </w:r>
      <w:r>
        <w:rPr>
          <w:spacing w:val="1"/>
          <w:sz w:val="24"/>
        </w:rPr>
        <w:t xml:space="preserve"> </w:t>
      </w:r>
      <w:r>
        <w:rPr>
          <w:sz w:val="24"/>
        </w:rPr>
        <w:t>Arquiteta(o)</w:t>
      </w:r>
      <w:r>
        <w:rPr>
          <w:spacing w:val="-4"/>
          <w:sz w:val="24"/>
        </w:rPr>
        <w:t xml:space="preserve"> </w:t>
      </w:r>
      <w:r>
        <w:rPr>
          <w:sz w:val="24"/>
        </w:rPr>
        <w:t>responsável</w:t>
      </w:r>
      <w:r>
        <w:rPr>
          <w:spacing w:val="1"/>
          <w:sz w:val="24"/>
        </w:rPr>
        <w:t xml:space="preserve"> </w:t>
      </w:r>
      <w:r>
        <w:rPr>
          <w:sz w:val="24"/>
        </w:rPr>
        <w:t>pela</w:t>
      </w:r>
      <w:r>
        <w:rPr>
          <w:spacing w:val="-1"/>
          <w:sz w:val="24"/>
        </w:rPr>
        <w:t xml:space="preserve"> </w:t>
      </w:r>
      <w:r>
        <w:rPr>
          <w:sz w:val="24"/>
        </w:rPr>
        <w:t>obra, Mestre</w:t>
      </w:r>
      <w:r>
        <w:rPr>
          <w:spacing w:val="-2"/>
          <w:sz w:val="24"/>
        </w:rPr>
        <w:t xml:space="preserve"> </w:t>
      </w:r>
      <w:r>
        <w:rPr>
          <w:sz w:val="24"/>
        </w:rPr>
        <w:t>de</w:t>
      </w:r>
      <w:r>
        <w:rPr>
          <w:spacing w:val="-1"/>
          <w:sz w:val="24"/>
        </w:rPr>
        <w:t xml:space="preserve"> </w:t>
      </w:r>
      <w:r>
        <w:rPr>
          <w:sz w:val="24"/>
        </w:rPr>
        <w:t>obra</w:t>
      </w:r>
      <w:r>
        <w:rPr>
          <w:spacing w:val="-2"/>
          <w:sz w:val="24"/>
        </w:rPr>
        <w:t xml:space="preserve"> </w:t>
      </w:r>
      <w:r>
        <w:rPr>
          <w:sz w:val="24"/>
        </w:rPr>
        <w:t>e</w:t>
      </w:r>
      <w:r>
        <w:rPr>
          <w:spacing w:val="-1"/>
          <w:sz w:val="24"/>
        </w:rPr>
        <w:t xml:space="preserve"> </w:t>
      </w:r>
      <w:r>
        <w:rPr>
          <w:sz w:val="24"/>
        </w:rPr>
        <w:t>Vigia.</w:t>
      </w:r>
    </w:p>
    <w:p>
      <w:pPr>
        <w:pStyle w:val="3"/>
        <w:ind w:left="0"/>
        <w:jc w:val="left"/>
        <w:rPr>
          <w:sz w:val="36"/>
        </w:rPr>
      </w:pPr>
    </w:p>
    <w:p>
      <w:pPr>
        <w:pStyle w:val="2"/>
        <w:numPr>
          <w:ilvl w:val="0"/>
          <w:numId w:val="6"/>
        </w:numPr>
        <w:tabs>
          <w:tab w:val="left" w:pos="454"/>
        </w:tabs>
        <w:spacing w:before="0" w:after="0" w:line="240" w:lineRule="auto"/>
        <w:ind w:left="453" w:right="0" w:hanging="334"/>
        <w:jc w:val="both"/>
      </w:pPr>
      <w:r>
        <w:t>RECEBIMENTO</w:t>
      </w:r>
      <w:r>
        <w:rPr>
          <w:spacing w:val="-5"/>
        </w:rPr>
        <w:t xml:space="preserve"> </w:t>
      </w:r>
      <w:r>
        <w:t>DA</w:t>
      </w:r>
      <w:r>
        <w:rPr>
          <w:spacing w:val="-3"/>
        </w:rPr>
        <w:t xml:space="preserve"> </w:t>
      </w:r>
      <w:r>
        <w:t>OBRA</w:t>
      </w:r>
    </w:p>
    <w:p>
      <w:pPr>
        <w:pStyle w:val="3"/>
        <w:ind w:left="0"/>
        <w:jc w:val="left"/>
        <w:rPr>
          <w:rFonts w:ascii="Arial"/>
          <w:b/>
          <w:sz w:val="26"/>
        </w:rPr>
      </w:pPr>
    </w:p>
    <w:p>
      <w:pPr>
        <w:pStyle w:val="3"/>
        <w:ind w:left="0"/>
        <w:jc w:val="left"/>
        <w:rPr>
          <w:rFonts w:ascii="Arial"/>
          <w:b/>
          <w:sz w:val="22"/>
        </w:rPr>
      </w:pPr>
    </w:p>
    <w:p>
      <w:pPr>
        <w:pStyle w:val="3"/>
        <w:spacing w:line="360" w:lineRule="auto"/>
        <w:ind w:right="177"/>
      </w:pPr>
      <w:r>
        <w:t>As obras deverão ser executadas como definido nos projetos e, ao fim dos</w:t>
      </w:r>
      <w:r>
        <w:rPr>
          <w:spacing w:val="1"/>
        </w:rPr>
        <w:t xml:space="preserve"> </w:t>
      </w:r>
      <w:r>
        <w:t>serviços, serão atestadas através do comprovante de funcionalidade emitido</w:t>
      </w:r>
      <w:r>
        <w:rPr>
          <w:spacing w:val="1"/>
        </w:rPr>
        <w:t xml:space="preserve"> </w:t>
      </w:r>
      <w:r>
        <w:t>pelo Fiscal de Obra (termo de recebimento provisório). Prazo de garantia de</w:t>
      </w:r>
      <w:r>
        <w:rPr>
          <w:spacing w:val="1"/>
        </w:rPr>
        <w:t xml:space="preserve"> </w:t>
      </w:r>
      <w:r>
        <w:t>cinco</w:t>
      </w:r>
      <w:r>
        <w:rPr>
          <w:spacing w:val="-2"/>
        </w:rPr>
        <w:t xml:space="preserve"> </w:t>
      </w:r>
      <w:r>
        <w:t>anos,</w:t>
      </w:r>
      <w:r>
        <w:rPr>
          <w:spacing w:val="-2"/>
        </w:rPr>
        <w:t xml:space="preserve"> </w:t>
      </w:r>
      <w:r>
        <w:t>conforme</w:t>
      </w:r>
      <w:r>
        <w:rPr>
          <w:spacing w:val="-1"/>
        </w:rPr>
        <w:t xml:space="preserve"> </w:t>
      </w:r>
      <w:r>
        <w:t>estabelecido</w:t>
      </w:r>
      <w:r>
        <w:rPr>
          <w:spacing w:val="-1"/>
        </w:rPr>
        <w:t xml:space="preserve"> </w:t>
      </w:r>
      <w:r>
        <w:t>na</w:t>
      </w:r>
      <w:r>
        <w:rPr>
          <w:spacing w:val="-2"/>
        </w:rPr>
        <w:t xml:space="preserve"> </w:t>
      </w:r>
      <w:r>
        <w:t>Lei</w:t>
      </w:r>
      <w:r>
        <w:rPr>
          <w:spacing w:val="-3"/>
        </w:rPr>
        <w:t xml:space="preserve"> </w:t>
      </w:r>
      <w:r>
        <w:t>8.666.</w:t>
      </w:r>
    </w:p>
    <w:p>
      <w:pPr>
        <w:pStyle w:val="3"/>
        <w:spacing w:before="1" w:line="360" w:lineRule="auto"/>
        <w:ind w:right="177"/>
      </w:pPr>
      <w:r>
        <w:t>Para o recebimento provisório da obra será realizada uma vistoria com o</w:t>
      </w:r>
      <w:r>
        <w:rPr>
          <w:spacing w:val="1"/>
        </w:rPr>
        <w:t xml:space="preserve"> </w:t>
      </w:r>
      <w:r>
        <w:t>intuito de verificar o cumprimento na totalidade do objeto contratado e se está</w:t>
      </w:r>
      <w:r>
        <w:rPr>
          <w:spacing w:val="1"/>
        </w:rPr>
        <w:t xml:space="preserve"> </w:t>
      </w:r>
      <w:r>
        <w:t>em</w:t>
      </w:r>
      <w:r>
        <w:rPr>
          <w:spacing w:val="-2"/>
        </w:rPr>
        <w:t xml:space="preserve"> </w:t>
      </w:r>
      <w:r>
        <w:t>conformidade</w:t>
      </w:r>
      <w:r>
        <w:rPr>
          <w:spacing w:val="-2"/>
        </w:rPr>
        <w:t xml:space="preserve"> </w:t>
      </w:r>
      <w:r>
        <w:t>com</w:t>
      </w:r>
      <w:r>
        <w:rPr>
          <w:spacing w:val="-2"/>
        </w:rPr>
        <w:t xml:space="preserve"> </w:t>
      </w:r>
      <w:r>
        <w:t>os</w:t>
      </w:r>
      <w:r>
        <w:rPr>
          <w:spacing w:val="-3"/>
        </w:rPr>
        <w:t xml:space="preserve"> </w:t>
      </w:r>
      <w:r>
        <w:t>projetos</w:t>
      </w:r>
      <w:r>
        <w:rPr>
          <w:spacing w:val="-1"/>
        </w:rPr>
        <w:t xml:space="preserve"> </w:t>
      </w:r>
      <w:r>
        <w:t>e</w:t>
      </w:r>
      <w:r>
        <w:rPr>
          <w:spacing w:val="-2"/>
        </w:rPr>
        <w:t xml:space="preserve"> </w:t>
      </w:r>
      <w:r>
        <w:t>memoriais</w:t>
      </w:r>
      <w:r>
        <w:rPr>
          <w:spacing w:val="-1"/>
        </w:rPr>
        <w:t xml:space="preserve"> </w:t>
      </w:r>
      <w:r>
        <w:t>e com</w:t>
      </w:r>
      <w:r>
        <w:rPr>
          <w:spacing w:val="-4"/>
        </w:rPr>
        <w:t xml:space="preserve"> </w:t>
      </w:r>
      <w:r>
        <w:t>ótima</w:t>
      </w:r>
      <w:r>
        <w:rPr>
          <w:spacing w:val="-2"/>
        </w:rPr>
        <w:t xml:space="preserve"> </w:t>
      </w:r>
      <w:r>
        <w:t>qualidade.</w:t>
      </w:r>
    </w:p>
    <w:p>
      <w:pPr>
        <w:pStyle w:val="3"/>
        <w:spacing w:line="275" w:lineRule="exact"/>
      </w:pPr>
      <w:r>
        <w:t>Para</w:t>
      </w:r>
      <w:r>
        <w:rPr>
          <w:spacing w:val="-5"/>
        </w:rPr>
        <w:t xml:space="preserve"> </w:t>
      </w:r>
      <w:r>
        <w:t>o</w:t>
      </w:r>
      <w:r>
        <w:rPr>
          <w:spacing w:val="-4"/>
        </w:rPr>
        <w:t xml:space="preserve"> </w:t>
      </w:r>
      <w:r>
        <w:t>recebimento</w:t>
      </w:r>
      <w:r>
        <w:rPr>
          <w:spacing w:val="-4"/>
        </w:rPr>
        <w:t xml:space="preserve"> </w:t>
      </w:r>
      <w:r>
        <w:t>definitivo</w:t>
      </w:r>
      <w:r>
        <w:rPr>
          <w:spacing w:val="-2"/>
        </w:rPr>
        <w:t xml:space="preserve"> </w:t>
      </w:r>
      <w:r>
        <w:t>da</w:t>
      </w:r>
      <w:r>
        <w:rPr>
          <w:spacing w:val="-5"/>
        </w:rPr>
        <w:t xml:space="preserve"> </w:t>
      </w:r>
      <w:r>
        <w:t>obra</w:t>
      </w:r>
      <w:r>
        <w:rPr>
          <w:spacing w:val="-2"/>
        </w:rPr>
        <w:t xml:space="preserve"> </w:t>
      </w:r>
      <w:r>
        <w:t>a</w:t>
      </w:r>
      <w:r>
        <w:rPr>
          <w:spacing w:val="-4"/>
        </w:rPr>
        <w:t xml:space="preserve"> </w:t>
      </w:r>
      <w:r>
        <w:t>contratante</w:t>
      </w:r>
      <w:r>
        <w:rPr>
          <w:spacing w:val="-4"/>
        </w:rPr>
        <w:t xml:space="preserve"> </w:t>
      </w:r>
      <w:r>
        <w:t>deverá</w:t>
      </w:r>
      <w:r>
        <w:rPr>
          <w:spacing w:val="-2"/>
        </w:rPr>
        <w:t xml:space="preserve"> </w:t>
      </w:r>
      <w:r>
        <w:t>apresentar:</w:t>
      </w:r>
    </w:p>
    <w:p>
      <w:pPr>
        <w:pStyle w:val="8"/>
        <w:numPr>
          <w:ilvl w:val="0"/>
          <w:numId w:val="7"/>
        </w:numPr>
        <w:tabs>
          <w:tab w:val="left" w:pos="706"/>
        </w:tabs>
        <w:spacing w:before="139" w:after="0" w:line="360" w:lineRule="auto"/>
        <w:ind w:left="120" w:right="187" w:firstLine="420"/>
        <w:jc w:val="both"/>
        <w:rPr>
          <w:sz w:val="24"/>
        </w:rPr>
      </w:pPr>
      <w:r>
        <w:rPr>
          <w:sz w:val="24"/>
        </w:rPr>
        <w:t>O projeto com as mínimas modificações de execução, conhecido como</w:t>
      </w:r>
      <w:r>
        <w:rPr>
          <w:spacing w:val="1"/>
          <w:sz w:val="24"/>
        </w:rPr>
        <w:t xml:space="preserve"> </w:t>
      </w:r>
      <w:r>
        <w:rPr>
          <w:sz w:val="24"/>
        </w:rPr>
        <w:t>as</w:t>
      </w:r>
      <w:r>
        <w:rPr>
          <w:spacing w:val="-3"/>
          <w:sz w:val="24"/>
        </w:rPr>
        <w:t xml:space="preserve"> </w:t>
      </w:r>
      <w:r>
        <w:rPr>
          <w:sz w:val="24"/>
        </w:rPr>
        <w:t>built,</w:t>
      </w:r>
      <w:r>
        <w:rPr>
          <w:spacing w:val="-2"/>
          <w:sz w:val="24"/>
        </w:rPr>
        <w:t xml:space="preserve"> </w:t>
      </w:r>
      <w:r>
        <w:rPr>
          <w:sz w:val="24"/>
        </w:rPr>
        <w:t>caso</w:t>
      </w:r>
      <w:r>
        <w:rPr>
          <w:spacing w:val="-1"/>
          <w:sz w:val="24"/>
        </w:rPr>
        <w:t xml:space="preserve"> </w:t>
      </w:r>
      <w:r>
        <w:rPr>
          <w:sz w:val="24"/>
        </w:rPr>
        <w:t>necessário;</w:t>
      </w:r>
    </w:p>
    <w:p>
      <w:pPr>
        <w:pStyle w:val="8"/>
        <w:numPr>
          <w:ilvl w:val="0"/>
          <w:numId w:val="7"/>
        </w:numPr>
        <w:tabs>
          <w:tab w:val="left" w:pos="764"/>
        </w:tabs>
        <w:spacing w:before="0" w:after="0" w:line="360" w:lineRule="auto"/>
        <w:ind w:left="120" w:right="187" w:firstLine="420"/>
        <w:jc w:val="both"/>
        <w:rPr>
          <w:sz w:val="24"/>
        </w:rPr>
      </w:pPr>
      <w:r>
        <w:rPr>
          <w:sz w:val="24"/>
        </w:rPr>
        <w:t>E</w:t>
      </w:r>
      <w:r>
        <w:rPr>
          <w:spacing w:val="1"/>
          <w:sz w:val="24"/>
        </w:rPr>
        <w:t xml:space="preserve"> </w:t>
      </w:r>
      <w:r>
        <w:rPr>
          <w:sz w:val="24"/>
        </w:rPr>
        <w:t>a</w:t>
      </w:r>
      <w:r>
        <w:rPr>
          <w:spacing w:val="1"/>
          <w:sz w:val="24"/>
        </w:rPr>
        <w:t xml:space="preserve"> </w:t>
      </w:r>
      <w:r>
        <w:rPr>
          <w:sz w:val="24"/>
        </w:rPr>
        <w:t>certidão</w:t>
      </w:r>
      <w:r>
        <w:rPr>
          <w:spacing w:val="1"/>
          <w:sz w:val="24"/>
        </w:rPr>
        <w:t xml:space="preserve"> </w:t>
      </w:r>
      <w:r>
        <w:rPr>
          <w:sz w:val="24"/>
        </w:rPr>
        <w:t>negativa</w:t>
      </w:r>
      <w:r>
        <w:rPr>
          <w:spacing w:val="1"/>
          <w:sz w:val="24"/>
        </w:rPr>
        <w:t xml:space="preserve"> </w:t>
      </w:r>
      <w:r>
        <w:rPr>
          <w:sz w:val="24"/>
        </w:rPr>
        <w:t>de</w:t>
      </w:r>
      <w:r>
        <w:rPr>
          <w:spacing w:val="1"/>
          <w:sz w:val="24"/>
        </w:rPr>
        <w:t xml:space="preserve"> </w:t>
      </w:r>
      <w:r>
        <w:rPr>
          <w:sz w:val="24"/>
        </w:rPr>
        <w:t>débitos</w:t>
      </w:r>
      <w:r>
        <w:rPr>
          <w:spacing w:val="1"/>
          <w:sz w:val="24"/>
        </w:rPr>
        <w:t xml:space="preserve"> </w:t>
      </w:r>
      <w:r>
        <w:rPr>
          <w:sz w:val="24"/>
        </w:rPr>
        <w:t>previdenciários</w:t>
      </w:r>
      <w:r>
        <w:rPr>
          <w:spacing w:val="1"/>
          <w:sz w:val="24"/>
        </w:rPr>
        <w:t xml:space="preserve"> </w:t>
      </w:r>
      <w:r>
        <w:rPr>
          <w:sz w:val="24"/>
        </w:rPr>
        <w:t>espec</w:t>
      </w:r>
      <w:r>
        <w:rPr>
          <w:rFonts w:hint="default"/>
          <w:sz w:val="24"/>
          <w:lang w:val="pt-BR"/>
        </w:rPr>
        <w:t>í</w:t>
      </w:r>
      <w:r>
        <w:rPr>
          <w:sz w:val="24"/>
        </w:rPr>
        <w:t>fica</w:t>
      </w:r>
      <w:r>
        <w:rPr>
          <w:spacing w:val="1"/>
          <w:sz w:val="24"/>
        </w:rPr>
        <w:t xml:space="preserve"> </w:t>
      </w:r>
      <w:r>
        <w:rPr>
          <w:sz w:val="24"/>
        </w:rPr>
        <w:t>para</w:t>
      </w:r>
      <w:r>
        <w:rPr>
          <w:spacing w:val="1"/>
          <w:sz w:val="24"/>
        </w:rPr>
        <w:t xml:space="preserve"> </w:t>
      </w:r>
      <w:r>
        <w:rPr>
          <w:sz w:val="24"/>
        </w:rPr>
        <w:t>o</w:t>
      </w:r>
      <w:r>
        <w:rPr>
          <w:spacing w:val="1"/>
          <w:sz w:val="24"/>
        </w:rPr>
        <w:t xml:space="preserve"> </w:t>
      </w:r>
      <w:r>
        <w:rPr>
          <w:sz w:val="24"/>
        </w:rPr>
        <w:t>registro da</w:t>
      </w:r>
      <w:r>
        <w:rPr>
          <w:spacing w:val="-2"/>
          <w:sz w:val="24"/>
        </w:rPr>
        <w:t xml:space="preserve"> </w:t>
      </w:r>
      <w:r>
        <w:rPr>
          <w:sz w:val="24"/>
        </w:rPr>
        <w:t>obra</w:t>
      </w:r>
      <w:r>
        <w:rPr>
          <w:spacing w:val="-1"/>
          <w:sz w:val="24"/>
        </w:rPr>
        <w:t xml:space="preserve"> </w:t>
      </w:r>
      <w:r>
        <w:rPr>
          <w:sz w:val="24"/>
        </w:rPr>
        <w:t>junto</w:t>
      </w:r>
      <w:r>
        <w:rPr>
          <w:spacing w:val="-5"/>
          <w:sz w:val="24"/>
        </w:rPr>
        <w:t xml:space="preserve"> </w:t>
      </w:r>
      <w:r>
        <w:rPr>
          <w:sz w:val="24"/>
        </w:rPr>
        <w:t>ao</w:t>
      </w:r>
      <w:r>
        <w:rPr>
          <w:spacing w:val="1"/>
          <w:sz w:val="24"/>
        </w:rPr>
        <w:t xml:space="preserve"> </w:t>
      </w:r>
      <w:r>
        <w:rPr>
          <w:sz w:val="24"/>
        </w:rPr>
        <w:t>Cartório de</w:t>
      </w:r>
      <w:r>
        <w:rPr>
          <w:spacing w:val="-1"/>
          <w:sz w:val="24"/>
        </w:rPr>
        <w:t xml:space="preserve"> </w:t>
      </w:r>
      <w:r>
        <w:rPr>
          <w:sz w:val="24"/>
        </w:rPr>
        <w:t>Registro de</w:t>
      </w:r>
      <w:r>
        <w:rPr>
          <w:spacing w:val="-1"/>
          <w:sz w:val="24"/>
        </w:rPr>
        <w:t xml:space="preserve"> </w:t>
      </w:r>
      <w:r>
        <w:rPr>
          <w:sz w:val="24"/>
        </w:rPr>
        <w:t>Im</w:t>
      </w:r>
      <w:r>
        <w:rPr>
          <w:rFonts w:hint="default"/>
          <w:sz w:val="24"/>
          <w:lang w:val="pt-BR"/>
        </w:rPr>
        <w:t>ó</w:t>
      </w:r>
      <w:r>
        <w:rPr>
          <w:sz w:val="24"/>
        </w:rPr>
        <w:t>veis.</w:t>
      </w:r>
      <w:bookmarkStart w:id="0" w:name="_GoBack"/>
      <w:bookmarkEnd w:id="0"/>
    </w:p>
    <w:p>
      <w:pPr>
        <w:pStyle w:val="3"/>
        <w:spacing w:line="360" w:lineRule="auto"/>
        <w:ind w:right="182" w:firstLine="420"/>
      </w:pPr>
      <w:r>
        <w:t>Com relação a limpeza da obra, deverá ser removido todo o entulho do</w:t>
      </w:r>
      <w:r>
        <w:rPr>
          <w:spacing w:val="1"/>
        </w:rPr>
        <w:t xml:space="preserve"> </w:t>
      </w:r>
      <w:r>
        <w:t>terreno,</w:t>
      </w:r>
      <w:r>
        <w:rPr>
          <w:spacing w:val="1"/>
        </w:rPr>
        <w:t xml:space="preserve"> </w:t>
      </w:r>
      <w:r>
        <w:t>sendo</w:t>
      </w:r>
      <w:r>
        <w:rPr>
          <w:spacing w:val="1"/>
        </w:rPr>
        <w:t xml:space="preserve"> </w:t>
      </w:r>
      <w:r>
        <w:t>cuidadosamente</w:t>
      </w:r>
      <w:r>
        <w:rPr>
          <w:spacing w:val="1"/>
        </w:rPr>
        <w:t xml:space="preserve"> </w:t>
      </w:r>
      <w:r>
        <w:t>limpos</w:t>
      </w:r>
      <w:r>
        <w:rPr>
          <w:spacing w:val="1"/>
        </w:rPr>
        <w:t xml:space="preserve"> </w:t>
      </w:r>
      <w:r>
        <w:t>e</w:t>
      </w:r>
      <w:r>
        <w:rPr>
          <w:spacing w:val="1"/>
        </w:rPr>
        <w:t xml:space="preserve"> </w:t>
      </w:r>
      <w:r>
        <w:t>varridos</w:t>
      </w:r>
      <w:r>
        <w:rPr>
          <w:spacing w:val="1"/>
        </w:rPr>
        <w:t xml:space="preserve"> </w:t>
      </w:r>
      <w:r>
        <w:t>os</w:t>
      </w:r>
      <w:r>
        <w:rPr>
          <w:spacing w:val="1"/>
        </w:rPr>
        <w:t xml:space="preserve"> </w:t>
      </w:r>
      <w:r>
        <w:t>acessos.</w:t>
      </w:r>
      <w:r>
        <w:rPr>
          <w:spacing w:val="1"/>
        </w:rPr>
        <w:t xml:space="preserve"> </w:t>
      </w:r>
      <w:r>
        <w:t>Todas</w:t>
      </w:r>
      <w:r>
        <w:rPr>
          <w:spacing w:val="1"/>
        </w:rPr>
        <w:t xml:space="preserve"> </w:t>
      </w:r>
      <w:r>
        <w:t>as</w:t>
      </w:r>
      <w:r>
        <w:rPr>
          <w:spacing w:val="1"/>
        </w:rPr>
        <w:t xml:space="preserve"> </w:t>
      </w:r>
      <w:r>
        <w:t>cantarias, alvenarias à vista, pavimentações, revestimento, cimentados, etc.,</w:t>
      </w:r>
      <w:r>
        <w:rPr>
          <w:spacing w:val="1"/>
        </w:rPr>
        <w:t xml:space="preserve"> </w:t>
      </w:r>
      <w:r>
        <w:t>serão limpos, abundantes e cuidadosamente lavados, de modo a não serem</w:t>
      </w:r>
      <w:r>
        <w:rPr>
          <w:spacing w:val="1"/>
        </w:rPr>
        <w:t xml:space="preserve"> </w:t>
      </w:r>
      <w:r>
        <w:t>danificadas</w:t>
      </w:r>
      <w:r>
        <w:rPr>
          <w:spacing w:val="-3"/>
        </w:rPr>
        <w:t xml:space="preserve"> </w:t>
      </w:r>
      <w:r>
        <w:t>outras partes</w:t>
      </w:r>
      <w:r>
        <w:rPr>
          <w:spacing w:val="-1"/>
        </w:rPr>
        <w:t xml:space="preserve"> </w:t>
      </w:r>
      <w:r>
        <w:t>da</w:t>
      </w:r>
      <w:r>
        <w:rPr>
          <w:spacing w:val="-1"/>
        </w:rPr>
        <w:t xml:space="preserve"> </w:t>
      </w:r>
      <w:r>
        <w:t>obra por</w:t>
      </w:r>
      <w:r>
        <w:rPr>
          <w:spacing w:val="-1"/>
        </w:rPr>
        <w:t xml:space="preserve"> </w:t>
      </w:r>
      <w:r>
        <w:t>estes</w:t>
      </w:r>
      <w:r>
        <w:rPr>
          <w:spacing w:val="-2"/>
        </w:rPr>
        <w:t xml:space="preserve"> </w:t>
      </w:r>
      <w:r>
        <w:t>serviços.</w:t>
      </w:r>
    </w:p>
    <w:p>
      <w:pPr>
        <w:pStyle w:val="3"/>
        <w:ind w:left="0"/>
        <w:jc w:val="left"/>
        <w:rPr>
          <w:sz w:val="20"/>
        </w:rPr>
      </w:pPr>
    </w:p>
    <w:p>
      <w:pPr>
        <w:pStyle w:val="3"/>
        <w:ind w:left="0"/>
        <w:jc w:val="left"/>
        <w:rPr>
          <w:sz w:val="20"/>
        </w:rPr>
      </w:pPr>
    </w:p>
    <w:p>
      <w:pPr>
        <w:pStyle w:val="3"/>
        <w:ind w:left="0"/>
        <w:jc w:val="left"/>
        <w:rPr>
          <w:sz w:val="15"/>
        </w:rPr>
      </w:pPr>
      <w:r>
        <w:pict>
          <v:shape id="_x0000_s1026" o:spid="_x0000_s1026" style="position:absolute;left:0pt;margin-left:171.2pt;margin-top:10.95pt;height:0.1pt;width:253.65pt;mso-position-horizontal-relative:page;mso-wrap-distance-bottom:0pt;mso-wrap-distance-top:0pt;z-index:-251655168;mso-width-relative:page;mso-height-relative:page;" filled="f" stroked="t" coordorigin="3425,219" coordsize="5073,0" path="m3425,219l8497,219e">
            <v:path arrowok="t"/>
            <v:fill on="f" focussize="0,0"/>
            <v:stroke weight="0.755984251968504pt" color="#000000"/>
            <v:imagedata o:title=""/>
            <o:lock v:ext="edit"/>
            <w10:wrap type="topAndBottom"/>
          </v:shape>
        </w:pict>
      </w:r>
    </w:p>
    <w:p>
      <w:pPr>
        <w:spacing w:before="0"/>
        <w:ind w:left="2507" w:right="2592" w:firstLine="0"/>
        <w:jc w:val="center"/>
        <w:rPr>
          <w:rFonts w:hint="default" w:ascii="Arial" w:hAnsi="Arial"/>
          <w:b/>
          <w:sz w:val="24"/>
          <w:lang w:val="pt-BR"/>
        </w:rPr>
      </w:pPr>
      <w:r>
        <w:rPr>
          <w:rFonts w:hint="default" w:ascii="Arial" w:hAnsi="Arial"/>
          <w:b/>
          <w:sz w:val="24"/>
          <w:lang w:val="pt-BR"/>
        </w:rPr>
        <w:t>Guilherme Faria Moreira</w:t>
      </w:r>
    </w:p>
    <w:p>
      <w:pPr>
        <w:spacing w:before="0"/>
        <w:ind w:left="2507" w:right="2592" w:firstLine="0"/>
        <w:jc w:val="center"/>
        <w:rPr>
          <w:rFonts w:hint="default" w:ascii="Arial" w:hAnsi="Arial"/>
          <w:b/>
          <w:sz w:val="24"/>
          <w:lang w:val="pt-BR"/>
        </w:rPr>
      </w:pPr>
      <w:r>
        <w:rPr>
          <w:rFonts w:ascii="Arial" w:hAnsi="Arial"/>
          <w:b/>
          <w:sz w:val="24"/>
        </w:rPr>
        <w:t xml:space="preserve">Gerente de </w:t>
      </w:r>
      <w:r>
        <w:rPr>
          <w:rFonts w:hint="default" w:ascii="Arial" w:hAnsi="Arial"/>
          <w:b/>
          <w:sz w:val="24"/>
          <w:lang w:val="pt-BR"/>
        </w:rPr>
        <w:t>Análise de Projetos</w:t>
      </w:r>
    </w:p>
    <w:p>
      <w:pPr>
        <w:spacing w:before="0"/>
        <w:ind w:left="2507" w:right="2592" w:firstLine="0"/>
        <w:jc w:val="center"/>
        <w:rPr>
          <w:rFonts w:ascii="Arial" w:hAnsi="Arial"/>
          <w:b/>
          <w:sz w:val="24"/>
        </w:rPr>
      </w:pPr>
      <w:r>
        <w:rPr>
          <w:rFonts w:ascii="Arial" w:hAnsi="Arial"/>
          <w:b/>
          <w:sz w:val="24"/>
        </w:rPr>
        <w:t>CREA</w:t>
      </w:r>
      <w:r>
        <w:rPr>
          <w:rFonts w:ascii="Arial" w:hAnsi="Arial"/>
          <w:b/>
          <w:spacing w:val="-1"/>
          <w:sz w:val="24"/>
        </w:rPr>
        <w:t xml:space="preserve"> </w:t>
      </w:r>
      <w:r>
        <w:rPr>
          <w:rFonts w:ascii="Arial" w:hAnsi="Arial"/>
          <w:b/>
          <w:sz w:val="24"/>
        </w:rPr>
        <w:t>ES</w:t>
      </w:r>
      <w:r>
        <w:rPr>
          <w:rFonts w:ascii="Arial" w:hAnsi="Arial"/>
          <w:b/>
          <w:spacing w:val="-2"/>
          <w:sz w:val="24"/>
        </w:rPr>
        <w:t xml:space="preserve"> </w:t>
      </w:r>
      <w:r>
        <w:rPr>
          <w:rFonts w:ascii="Arial" w:hAnsi="Arial"/>
          <w:b/>
          <w:sz w:val="24"/>
        </w:rPr>
        <w:t>0</w:t>
      </w:r>
      <w:r>
        <w:rPr>
          <w:rFonts w:hint="default" w:ascii="Arial" w:hAnsi="Arial"/>
          <w:b/>
          <w:sz w:val="24"/>
          <w:lang w:val="pt-BR"/>
        </w:rPr>
        <w:t>40323</w:t>
      </w:r>
      <w:r>
        <w:rPr>
          <w:rFonts w:ascii="Arial" w:hAnsi="Arial"/>
          <w:b/>
          <w:sz w:val="24"/>
        </w:rPr>
        <w:t>/D</w:t>
      </w:r>
    </w:p>
    <w:sectPr>
      <w:pgSz w:w="11910" w:h="16840"/>
      <w:pgMar w:top="2420" w:right="1580" w:bottom="900" w:left="1680" w:header="422" w:footer="71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Arial MT">
    <w:altName w:val="Arial"/>
    <w:panose1 w:val="00000000000000000000"/>
    <w:charset w:val="01"/>
    <w:family w:val="swiss"/>
    <w:pitch w:val="default"/>
    <w:sig w:usb0="00000000" w:usb1="00000000" w:usb2="00000000" w:usb3="00000000" w:csb0="00000000" w:csb1="00000000"/>
  </w:font>
  <w:font w:name="Mongolian Baiti">
    <w:panose1 w:val="03000500000000000000"/>
    <w:charset w:val="01"/>
    <w:family w:val="script"/>
    <w:pitch w:val="default"/>
    <w:sig w:usb0="80000023" w:usb1="00000000" w:usb2="00020000" w:usb3="00000000" w:csb0="00000001" w:csb1="00000000"/>
  </w:font>
  <w:font w:name="Arial">
    <w:panose1 w:val="020B0604020202020204"/>
    <w:charset w:val="01"/>
    <w:family w:val="swiss"/>
    <w:pitch w:val="default"/>
    <w:sig w:usb0="E0002EFF" w:usb1="C000785B" w:usb2="00000009" w:usb3="00000000" w:csb0="400001FF" w:csb1="FFFF0000"/>
  </w:font>
  <w:font w:name="Comic Sans MS">
    <w:panose1 w:val="030F0702030302020204"/>
    <w:charset w:val="00"/>
    <w:family w:val="auto"/>
    <w:pitch w:val="default"/>
    <w:sig w:usb0="00000287" w:usb1="00000013"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jc w:val="left"/>
      <w:rPr>
        <w:sz w:val="20"/>
      </w:rPr>
    </w:pPr>
    <w:r>
      <w:pict>
        <v:shape id="_x0000_s2050" o:spid="_x0000_s2050" o:spt="202" type="#_x0000_t202" style="position:absolute;left:0pt;margin-left:492pt;margin-top:794.95pt;height:11.95pt;width:16.1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line="223" w:lineRule="exact"/>
                  <w:ind w:left="60" w:right="0" w:firstLine="0"/>
                  <w:jc w:val="left"/>
                  <w:rPr>
                    <w:rFonts w:ascii="Calibri"/>
                    <w:sz w:val="20"/>
                  </w:rPr>
                </w:pPr>
                <w:r>
                  <w:fldChar w:fldCharType="begin"/>
                </w:r>
                <w:r>
                  <w:rPr>
                    <w:rFonts w:ascii="Calibri"/>
                    <w:sz w:val="20"/>
                  </w:rPr>
                  <w:instrText xml:space="preserve"> PAGE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jc w:val="left"/>
      <w:rPr>
        <w:sz w:val="20"/>
      </w:rPr>
    </w:pPr>
    <w:r>
      <w:drawing>
        <wp:anchor distT="0" distB="0" distL="0" distR="0" simplePos="0" relativeHeight="251659264" behindDoc="1" locked="0" layoutInCell="1" allowOverlap="1">
          <wp:simplePos x="0" y="0"/>
          <wp:positionH relativeFrom="page">
            <wp:posOffset>371475</wp:posOffset>
          </wp:positionH>
          <wp:positionV relativeFrom="page">
            <wp:posOffset>267970</wp:posOffset>
          </wp:positionV>
          <wp:extent cx="918845" cy="103949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918972" cy="1039368"/>
                  </a:xfrm>
                  <a:prstGeom prst="rect">
                    <a:avLst/>
                  </a:prstGeom>
                </pic:spPr>
              </pic:pic>
            </a:graphicData>
          </a:graphic>
        </wp:anchor>
      </w:drawing>
    </w:r>
    <w:r>
      <w:pict>
        <v:shape id="_x0000_s2049" o:spid="_x0000_s2049" o:spt="202" type="#_x0000_t202" style="position:absolute;left:0pt;margin-left:111.05pt;margin-top:36.7pt;height:85.55pt;width:370.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446" w:lineRule="exact"/>
                  <w:ind w:left="11" w:right="11" w:firstLine="0"/>
                  <w:jc w:val="center"/>
                  <w:rPr>
                    <w:rFonts w:ascii="Mongolian Baiti" w:hAnsi="Mongolian Baiti"/>
                    <w:sz w:val="40"/>
                  </w:rPr>
                </w:pPr>
                <w:r>
                  <w:rPr>
                    <w:rFonts w:ascii="Mongolian Baiti" w:hAnsi="Mongolian Baiti"/>
                    <w:sz w:val="40"/>
                  </w:rPr>
                  <w:t>Prefeitura</w:t>
                </w:r>
                <w:r>
                  <w:rPr>
                    <w:rFonts w:ascii="Mongolian Baiti" w:hAnsi="Mongolian Baiti"/>
                    <w:spacing w:val="-2"/>
                    <w:sz w:val="40"/>
                  </w:rPr>
                  <w:t xml:space="preserve"> </w:t>
                </w:r>
                <w:r>
                  <w:rPr>
                    <w:rFonts w:ascii="Mongolian Baiti" w:hAnsi="Mongolian Baiti"/>
                    <w:sz w:val="40"/>
                  </w:rPr>
                  <w:t>Municipal</w:t>
                </w:r>
                <w:r>
                  <w:rPr>
                    <w:rFonts w:ascii="Mongolian Baiti" w:hAnsi="Mongolian Baiti"/>
                    <w:spacing w:val="1"/>
                    <w:sz w:val="40"/>
                  </w:rPr>
                  <w:t xml:space="preserve"> </w:t>
                </w:r>
                <w:r>
                  <w:rPr>
                    <w:rFonts w:ascii="Mongolian Baiti" w:hAnsi="Mongolian Baiti"/>
                    <w:sz w:val="40"/>
                  </w:rPr>
                  <w:t>de</w:t>
                </w:r>
                <w:r>
                  <w:rPr>
                    <w:rFonts w:ascii="Mongolian Baiti" w:hAnsi="Mongolian Baiti"/>
                    <w:spacing w:val="-2"/>
                    <w:sz w:val="40"/>
                  </w:rPr>
                  <w:t xml:space="preserve"> </w:t>
                </w:r>
                <w:r>
                  <w:rPr>
                    <w:rFonts w:ascii="Mongolian Baiti" w:hAnsi="Mongolian Baiti"/>
                    <w:sz w:val="40"/>
                  </w:rPr>
                  <w:t>Santa</w:t>
                </w:r>
                <w:r>
                  <w:rPr>
                    <w:rFonts w:ascii="Mongolian Baiti" w:hAnsi="Mongolian Baiti"/>
                    <w:spacing w:val="-1"/>
                    <w:sz w:val="40"/>
                  </w:rPr>
                  <w:t xml:space="preserve"> </w:t>
                </w:r>
                <w:r>
                  <w:rPr>
                    <w:rFonts w:ascii="Mongolian Baiti" w:hAnsi="Mongolian Baiti"/>
                    <w:sz w:val="40"/>
                  </w:rPr>
                  <w:t>Maria</w:t>
                </w:r>
                <w:r>
                  <w:rPr>
                    <w:rFonts w:ascii="Mongolian Baiti" w:hAnsi="Mongolian Baiti"/>
                    <w:spacing w:val="-3"/>
                    <w:sz w:val="40"/>
                  </w:rPr>
                  <w:t xml:space="preserve"> </w:t>
                </w:r>
                <w:r>
                  <w:rPr>
                    <w:rFonts w:ascii="Mongolian Baiti" w:hAnsi="Mongolian Baiti"/>
                    <w:sz w:val="40"/>
                  </w:rPr>
                  <w:t>de</w:t>
                </w:r>
                <w:r>
                  <w:rPr>
                    <w:rFonts w:ascii="Mongolian Baiti" w:hAnsi="Mongolian Baiti"/>
                    <w:spacing w:val="-2"/>
                    <w:sz w:val="40"/>
                  </w:rPr>
                  <w:t xml:space="preserve"> </w:t>
                </w:r>
                <w:r>
                  <w:rPr>
                    <w:rFonts w:ascii="Mongolian Baiti" w:hAnsi="Mongolian Baiti"/>
                    <w:sz w:val="40"/>
                  </w:rPr>
                  <w:t>Jetibá</w:t>
                </w:r>
              </w:p>
              <w:p>
                <w:pPr>
                  <w:spacing w:before="1" w:line="368" w:lineRule="exact"/>
                  <w:ind w:left="84" w:right="11" w:firstLine="0"/>
                  <w:jc w:val="center"/>
                  <w:rPr>
                    <w:sz w:val="32"/>
                  </w:rPr>
                </w:pPr>
                <w:r>
                  <w:rPr>
                    <w:sz w:val="32"/>
                  </w:rPr>
                  <w:t>Estado</w:t>
                </w:r>
                <w:r>
                  <w:rPr>
                    <w:spacing w:val="-2"/>
                    <w:sz w:val="32"/>
                  </w:rPr>
                  <w:t xml:space="preserve"> </w:t>
                </w:r>
                <w:r>
                  <w:rPr>
                    <w:sz w:val="32"/>
                  </w:rPr>
                  <w:t>do</w:t>
                </w:r>
                <w:r>
                  <w:rPr>
                    <w:spacing w:val="-2"/>
                    <w:sz w:val="32"/>
                  </w:rPr>
                  <w:t xml:space="preserve"> </w:t>
                </w:r>
                <w:r>
                  <w:rPr>
                    <w:sz w:val="32"/>
                  </w:rPr>
                  <w:t>Espírito</w:t>
                </w:r>
                <w:r>
                  <w:rPr>
                    <w:spacing w:val="-2"/>
                    <w:sz w:val="32"/>
                  </w:rPr>
                  <w:t xml:space="preserve"> </w:t>
                </w:r>
                <w:r>
                  <w:rPr>
                    <w:sz w:val="32"/>
                  </w:rPr>
                  <w:t>Santo</w:t>
                </w:r>
              </w:p>
              <w:p>
                <w:pPr>
                  <w:spacing w:before="0" w:line="368" w:lineRule="exact"/>
                  <w:ind w:left="73" w:right="11" w:firstLine="0"/>
                  <w:jc w:val="center"/>
                  <w:rPr>
                    <w:rFonts w:ascii="Arial"/>
                    <w:b/>
                    <w:sz w:val="32"/>
                  </w:rPr>
                </w:pPr>
                <w:r>
                  <w:rPr>
                    <w:rFonts w:ascii="Arial"/>
                    <w:b/>
                    <w:sz w:val="32"/>
                  </w:rPr>
                  <w:t>MEMORIAL</w:t>
                </w:r>
                <w:r>
                  <w:rPr>
                    <w:rFonts w:ascii="Arial"/>
                    <w:b/>
                    <w:spacing w:val="-2"/>
                    <w:sz w:val="32"/>
                  </w:rPr>
                  <w:t xml:space="preserve"> </w:t>
                </w:r>
                <w:r>
                  <w:rPr>
                    <w:rFonts w:ascii="Arial"/>
                    <w:b/>
                    <w:sz w:val="32"/>
                  </w:rPr>
                  <w:t>DESCRITIVO</w:t>
                </w:r>
              </w:p>
              <w:p>
                <w:pPr>
                  <w:spacing w:before="185"/>
                  <w:ind w:left="97" w:right="11" w:firstLine="0"/>
                  <w:jc w:val="center"/>
                  <w:rPr>
                    <w:sz w:val="28"/>
                  </w:rPr>
                </w:pPr>
                <w:r>
                  <w:rPr>
                    <w:sz w:val="28"/>
                  </w:rPr>
                  <w:t>Pavimentação</w:t>
                </w:r>
                <w:r>
                  <w:rPr>
                    <w:spacing w:val="-4"/>
                    <w:sz w:val="28"/>
                  </w:rPr>
                  <w:t xml:space="preserve"> </w:t>
                </w:r>
                <w:r>
                  <w:rPr>
                    <w:sz w:val="28"/>
                  </w:rPr>
                  <w:t>de</w:t>
                </w:r>
                <w:r>
                  <w:rPr>
                    <w:spacing w:val="-4"/>
                    <w:sz w:val="28"/>
                  </w:rPr>
                  <w:t xml:space="preserve"> </w:t>
                </w:r>
                <w:r>
                  <w:rPr>
                    <w:sz w:val="28"/>
                  </w:rPr>
                  <w:t>rua</w:t>
                </w:r>
                <w:r>
                  <w:rPr>
                    <w:spacing w:val="-2"/>
                    <w:sz w:val="28"/>
                  </w:rPr>
                  <w:t xml:space="preserve"> </w:t>
                </w:r>
                <w:r>
                  <w:rPr>
                    <w:sz w:val="28"/>
                  </w:rPr>
                  <w:t>em</w:t>
                </w:r>
                <w:r>
                  <w:rPr>
                    <w:spacing w:val="-4"/>
                    <w:sz w:val="28"/>
                  </w:rPr>
                  <w:t xml:space="preserve"> </w:t>
                </w:r>
                <w:r>
                  <w:rPr>
                    <w:sz w:val="28"/>
                  </w:rPr>
                  <w:t>Santa</w:t>
                </w:r>
                <w:r>
                  <w:rPr>
                    <w:spacing w:val="-4"/>
                    <w:sz w:val="28"/>
                  </w:rPr>
                  <w:t xml:space="preserve"> </w:t>
                </w:r>
                <w:r>
                  <w:rPr>
                    <w:sz w:val="28"/>
                  </w:rPr>
                  <w:t>Maria</w:t>
                </w:r>
                <w:r>
                  <w:rPr>
                    <w:spacing w:val="-4"/>
                    <w:sz w:val="28"/>
                  </w:rPr>
                  <w:t xml:space="preserve"> </w:t>
                </w:r>
                <w:r>
                  <w:rPr>
                    <w:sz w:val="28"/>
                  </w:rPr>
                  <w:t>de Jetibá</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1"/>
      <w:numFmt w:val="decimal"/>
      <w:lvlText w:val="%1."/>
      <w:lvlJc w:val="left"/>
      <w:pPr>
        <w:ind w:left="386" w:hanging="267"/>
        <w:jc w:val="left"/>
      </w:pPr>
      <w:rPr>
        <w:rFonts w:hint="default"/>
        <w:b/>
        <w:bCs/>
        <w:w w:val="100"/>
        <w:lang w:val="pt-PT" w:eastAsia="en-US" w:bidi="ar-SA"/>
      </w:rPr>
    </w:lvl>
    <w:lvl w:ilvl="1" w:tentative="0">
      <w:start w:val="1"/>
      <w:numFmt w:val="decimal"/>
      <w:lvlText w:val="%1.%2"/>
      <w:lvlJc w:val="left"/>
      <w:pPr>
        <w:ind w:left="520" w:hanging="401"/>
        <w:jc w:val="left"/>
      </w:pPr>
      <w:rPr>
        <w:rFonts w:hint="default" w:ascii="Arial" w:hAnsi="Arial" w:eastAsia="Arial" w:cs="Arial"/>
        <w:b/>
        <w:bCs/>
        <w:w w:val="100"/>
        <w:sz w:val="24"/>
        <w:szCs w:val="24"/>
        <w:lang w:val="pt-PT" w:eastAsia="en-US" w:bidi="ar-SA"/>
      </w:rPr>
    </w:lvl>
    <w:lvl w:ilvl="2" w:tentative="0">
      <w:start w:val="1"/>
      <w:numFmt w:val="decimal"/>
      <w:lvlText w:val="%3)"/>
      <w:lvlJc w:val="left"/>
      <w:pPr>
        <w:ind w:left="120" w:hanging="288"/>
        <w:jc w:val="left"/>
      </w:pPr>
      <w:rPr>
        <w:rFonts w:hint="default" w:ascii="Arial MT" w:hAnsi="Arial MT" w:eastAsia="Arial MT" w:cs="Arial MT"/>
        <w:w w:val="100"/>
        <w:sz w:val="24"/>
        <w:szCs w:val="24"/>
        <w:lang w:val="pt-PT" w:eastAsia="en-US" w:bidi="ar-SA"/>
      </w:rPr>
    </w:lvl>
    <w:lvl w:ilvl="3" w:tentative="0">
      <w:start w:val="0"/>
      <w:numFmt w:val="bullet"/>
      <w:lvlText w:val="•"/>
      <w:lvlJc w:val="left"/>
      <w:pPr>
        <w:ind w:left="1535" w:hanging="288"/>
      </w:pPr>
      <w:rPr>
        <w:rFonts w:hint="default"/>
        <w:lang w:val="pt-PT" w:eastAsia="en-US" w:bidi="ar-SA"/>
      </w:rPr>
    </w:lvl>
    <w:lvl w:ilvl="4" w:tentative="0">
      <w:start w:val="0"/>
      <w:numFmt w:val="bullet"/>
      <w:lvlText w:val="•"/>
      <w:lvlJc w:val="left"/>
      <w:pPr>
        <w:ind w:left="2551" w:hanging="288"/>
      </w:pPr>
      <w:rPr>
        <w:rFonts w:hint="default"/>
        <w:lang w:val="pt-PT" w:eastAsia="en-US" w:bidi="ar-SA"/>
      </w:rPr>
    </w:lvl>
    <w:lvl w:ilvl="5" w:tentative="0">
      <w:start w:val="0"/>
      <w:numFmt w:val="bullet"/>
      <w:lvlText w:val="•"/>
      <w:lvlJc w:val="left"/>
      <w:pPr>
        <w:ind w:left="3567" w:hanging="288"/>
      </w:pPr>
      <w:rPr>
        <w:rFonts w:hint="default"/>
        <w:lang w:val="pt-PT" w:eastAsia="en-US" w:bidi="ar-SA"/>
      </w:rPr>
    </w:lvl>
    <w:lvl w:ilvl="6" w:tentative="0">
      <w:start w:val="0"/>
      <w:numFmt w:val="bullet"/>
      <w:lvlText w:val="•"/>
      <w:lvlJc w:val="left"/>
      <w:pPr>
        <w:ind w:left="4583" w:hanging="288"/>
      </w:pPr>
      <w:rPr>
        <w:rFonts w:hint="default"/>
        <w:lang w:val="pt-PT" w:eastAsia="en-US" w:bidi="ar-SA"/>
      </w:rPr>
    </w:lvl>
    <w:lvl w:ilvl="7" w:tentative="0">
      <w:start w:val="0"/>
      <w:numFmt w:val="bullet"/>
      <w:lvlText w:val="•"/>
      <w:lvlJc w:val="left"/>
      <w:pPr>
        <w:ind w:left="5598" w:hanging="288"/>
      </w:pPr>
      <w:rPr>
        <w:rFonts w:hint="default"/>
        <w:lang w:val="pt-PT" w:eastAsia="en-US" w:bidi="ar-SA"/>
      </w:rPr>
    </w:lvl>
    <w:lvl w:ilvl="8" w:tentative="0">
      <w:start w:val="0"/>
      <w:numFmt w:val="bullet"/>
      <w:lvlText w:val="•"/>
      <w:lvlJc w:val="left"/>
      <w:pPr>
        <w:ind w:left="6614" w:hanging="288"/>
      </w:pPr>
      <w:rPr>
        <w:rFonts w:hint="default"/>
        <w:lang w:val="pt-PT" w:eastAsia="en-US" w:bidi="ar-SA"/>
      </w:rPr>
    </w:lvl>
  </w:abstractNum>
  <w:abstractNum w:abstractNumId="1">
    <w:nsid w:val="CD735A10"/>
    <w:multiLevelType w:val="multilevel"/>
    <w:tmpl w:val="CD735A10"/>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CF092B84"/>
    <w:multiLevelType w:val="multilevel"/>
    <w:tmpl w:val="CF092B84"/>
    <w:lvl w:ilvl="0" w:tentative="0">
      <w:start w:val="0"/>
      <w:numFmt w:val="bullet"/>
      <w:lvlText w:val="-"/>
      <w:lvlJc w:val="left"/>
      <w:pPr>
        <w:ind w:left="247" w:hanging="128"/>
      </w:pPr>
      <w:rPr>
        <w:rFonts w:hint="default" w:ascii="Calibri" w:hAnsi="Calibri" w:eastAsia="Calibri" w:cs="Calibri"/>
        <w:i/>
        <w:iCs/>
        <w:w w:val="100"/>
        <w:sz w:val="24"/>
        <w:szCs w:val="24"/>
        <w:lang w:val="pt-PT" w:eastAsia="en-US" w:bidi="ar-SA"/>
      </w:rPr>
    </w:lvl>
    <w:lvl w:ilvl="1" w:tentative="0">
      <w:start w:val="0"/>
      <w:numFmt w:val="bullet"/>
      <w:lvlText w:val="•"/>
      <w:lvlJc w:val="left"/>
      <w:pPr>
        <w:ind w:left="1080" w:hanging="128"/>
      </w:pPr>
      <w:rPr>
        <w:rFonts w:hint="default"/>
        <w:lang w:val="pt-PT" w:eastAsia="en-US" w:bidi="ar-SA"/>
      </w:rPr>
    </w:lvl>
    <w:lvl w:ilvl="2" w:tentative="0">
      <w:start w:val="0"/>
      <w:numFmt w:val="bullet"/>
      <w:lvlText w:val="•"/>
      <w:lvlJc w:val="left"/>
      <w:pPr>
        <w:ind w:left="1921" w:hanging="128"/>
      </w:pPr>
      <w:rPr>
        <w:rFonts w:hint="default"/>
        <w:lang w:val="pt-PT" w:eastAsia="en-US" w:bidi="ar-SA"/>
      </w:rPr>
    </w:lvl>
    <w:lvl w:ilvl="3" w:tentative="0">
      <w:start w:val="0"/>
      <w:numFmt w:val="bullet"/>
      <w:lvlText w:val="•"/>
      <w:lvlJc w:val="left"/>
      <w:pPr>
        <w:ind w:left="2761" w:hanging="128"/>
      </w:pPr>
      <w:rPr>
        <w:rFonts w:hint="default"/>
        <w:lang w:val="pt-PT" w:eastAsia="en-US" w:bidi="ar-SA"/>
      </w:rPr>
    </w:lvl>
    <w:lvl w:ilvl="4" w:tentative="0">
      <w:start w:val="0"/>
      <w:numFmt w:val="bullet"/>
      <w:lvlText w:val="•"/>
      <w:lvlJc w:val="left"/>
      <w:pPr>
        <w:ind w:left="3602" w:hanging="128"/>
      </w:pPr>
      <w:rPr>
        <w:rFonts w:hint="default"/>
        <w:lang w:val="pt-PT" w:eastAsia="en-US" w:bidi="ar-SA"/>
      </w:rPr>
    </w:lvl>
    <w:lvl w:ilvl="5" w:tentative="0">
      <w:start w:val="0"/>
      <w:numFmt w:val="bullet"/>
      <w:lvlText w:val="•"/>
      <w:lvlJc w:val="left"/>
      <w:pPr>
        <w:ind w:left="4443" w:hanging="128"/>
      </w:pPr>
      <w:rPr>
        <w:rFonts w:hint="default"/>
        <w:lang w:val="pt-PT" w:eastAsia="en-US" w:bidi="ar-SA"/>
      </w:rPr>
    </w:lvl>
    <w:lvl w:ilvl="6" w:tentative="0">
      <w:start w:val="0"/>
      <w:numFmt w:val="bullet"/>
      <w:lvlText w:val="•"/>
      <w:lvlJc w:val="left"/>
      <w:pPr>
        <w:ind w:left="5283" w:hanging="128"/>
      </w:pPr>
      <w:rPr>
        <w:rFonts w:hint="default"/>
        <w:lang w:val="pt-PT" w:eastAsia="en-US" w:bidi="ar-SA"/>
      </w:rPr>
    </w:lvl>
    <w:lvl w:ilvl="7" w:tentative="0">
      <w:start w:val="0"/>
      <w:numFmt w:val="bullet"/>
      <w:lvlText w:val="•"/>
      <w:lvlJc w:val="left"/>
      <w:pPr>
        <w:ind w:left="6124" w:hanging="128"/>
      </w:pPr>
      <w:rPr>
        <w:rFonts w:hint="default"/>
        <w:lang w:val="pt-PT" w:eastAsia="en-US" w:bidi="ar-SA"/>
      </w:rPr>
    </w:lvl>
    <w:lvl w:ilvl="8" w:tentative="0">
      <w:start w:val="0"/>
      <w:numFmt w:val="bullet"/>
      <w:lvlText w:val="•"/>
      <w:lvlJc w:val="left"/>
      <w:pPr>
        <w:ind w:left="6964" w:hanging="128"/>
      </w:pPr>
      <w:rPr>
        <w:rFonts w:hint="default"/>
        <w:lang w:val="pt-PT" w:eastAsia="en-US" w:bidi="ar-SA"/>
      </w:rPr>
    </w:lvl>
  </w:abstractNum>
  <w:abstractNum w:abstractNumId="3">
    <w:nsid w:val="0053208E"/>
    <w:multiLevelType w:val="multilevel"/>
    <w:tmpl w:val="0053208E"/>
    <w:lvl w:ilvl="0" w:tentative="0">
      <w:start w:val="1"/>
      <w:numFmt w:val="decimal"/>
      <w:lvlText w:val="%1"/>
      <w:lvlJc w:val="left"/>
      <w:pPr>
        <w:ind w:left="319" w:hanging="200"/>
        <w:jc w:val="left"/>
      </w:pPr>
      <w:rPr>
        <w:rFonts w:hint="default" w:ascii="Arial" w:hAnsi="Arial" w:eastAsia="Arial" w:cs="Arial"/>
        <w:b/>
        <w:bCs/>
        <w:w w:val="100"/>
        <w:sz w:val="24"/>
        <w:szCs w:val="24"/>
        <w:lang w:val="pt-PT" w:eastAsia="en-US" w:bidi="ar-SA"/>
      </w:rPr>
    </w:lvl>
    <w:lvl w:ilvl="1" w:tentative="0">
      <w:start w:val="1"/>
      <w:numFmt w:val="decimal"/>
      <w:lvlText w:val="%1.%2"/>
      <w:lvlJc w:val="left"/>
      <w:pPr>
        <w:ind w:left="120" w:hanging="480"/>
        <w:jc w:val="left"/>
      </w:pPr>
      <w:rPr>
        <w:rFonts w:hint="default" w:ascii="Arial MT" w:hAnsi="Arial MT" w:eastAsia="Arial MT" w:cs="Arial MT"/>
        <w:w w:val="100"/>
        <w:sz w:val="24"/>
        <w:szCs w:val="24"/>
        <w:lang w:val="pt-PT" w:eastAsia="en-US" w:bidi="ar-SA"/>
      </w:rPr>
    </w:lvl>
    <w:lvl w:ilvl="2" w:tentative="0">
      <w:start w:val="0"/>
      <w:numFmt w:val="bullet"/>
      <w:lvlText w:val="•"/>
      <w:lvlJc w:val="left"/>
      <w:pPr>
        <w:ind w:left="1245" w:hanging="480"/>
      </w:pPr>
      <w:rPr>
        <w:rFonts w:hint="default"/>
        <w:lang w:val="pt-PT" w:eastAsia="en-US" w:bidi="ar-SA"/>
      </w:rPr>
    </w:lvl>
    <w:lvl w:ilvl="3" w:tentative="0">
      <w:start w:val="0"/>
      <w:numFmt w:val="bullet"/>
      <w:lvlText w:val="•"/>
      <w:lvlJc w:val="left"/>
      <w:pPr>
        <w:ind w:left="2170" w:hanging="480"/>
      </w:pPr>
      <w:rPr>
        <w:rFonts w:hint="default"/>
        <w:lang w:val="pt-PT" w:eastAsia="en-US" w:bidi="ar-SA"/>
      </w:rPr>
    </w:lvl>
    <w:lvl w:ilvl="4" w:tentative="0">
      <w:start w:val="0"/>
      <w:numFmt w:val="bullet"/>
      <w:lvlText w:val="•"/>
      <w:lvlJc w:val="left"/>
      <w:pPr>
        <w:ind w:left="3095" w:hanging="480"/>
      </w:pPr>
      <w:rPr>
        <w:rFonts w:hint="default"/>
        <w:lang w:val="pt-PT" w:eastAsia="en-US" w:bidi="ar-SA"/>
      </w:rPr>
    </w:lvl>
    <w:lvl w:ilvl="5" w:tentative="0">
      <w:start w:val="0"/>
      <w:numFmt w:val="bullet"/>
      <w:lvlText w:val="•"/>
      <w:lvlJc w:val="left"/>
      <w:pPr>
        <w:ind w:left="4020" w:hanging="480"/>
      </w:pPr>
      <w:rPr>
        <w:rFonts w:hint="default"/>
        <w:lang w:val="pt-PT" w:eastAsia="en-US" w:bidi="ar-SA"/>
      </w:rPr>
    </w:lvl>
    <w:lvl w:ilvl="6" w:tentative="0">
      <w:start w:val="0"/>
      <w:numFmt w:val="bullet"/>
      <w:lvlText w:val="•"/>
      <w:lvlJc w:val="left"/>
      <w:pPr>
        <w:ind w:left="4945" w:hanging="480"/>
      </w:pPr>
      <w:rPr>
        <w:rFonts w:hint="default"/>
        <w:lang w:val="pt-PT" w:eastAsia="en-US" w:bidi="ar-SA"/>
      </w:rPr>
    </w:lvl>
    <w:lvl w:ilvl="7" w:tentative="0">
      <w:start w:val="0"/>
      <w:numFmt w:val="bullet"/>
      <w:lvlText w:val="•"/>
      <w:lvlJc w:val="left"/>
      <w:pPr>
        <w:ind w:left="5870" w:hanging="480"/>
      </w:pPr>
      <w:rPr>
        <w:rFonts w:hint="default"/>
        <w:lang w:val="pt-PT" w:eastAsia="en-US" w:bidi="ar-SA"/>
      </w:rPr>
    </w:lvl>
    <w:lvl w:ilvl="8" w:tentative="0">
      <w:start w:val="0"/>
      <w:numFmt w:val="bullet"/>
      <w:lvlText w:val="•"/>
      <w:lvlJc w:val="left"/>
      <w:pPr>
        <w:ind w:left="6795" w:hanging="480"/>
      </w:pPr>
      <w:rPr>
        <w:rFonts w:hint="default"/>
        <w:lang w:val="pt-PT" w:eastAsia="en-US" w:bidi="ar-SA"/>
      </w:rPr>
    </w:lvl>
  </w:abstractNum>
  <w:abstractNum w:abstractNumId="4">
    <w:nsid w:val="0248C179"/>
    <w:multiLevelType w:val="multilevel"/>
    <w:tmpl w:val="0248C179"/>
    <w:lvl w:ilvl="0" w:tentative="0">
      <w:start w:val="0"/>
      <w:numFmt w:val="bullet"/>
      <w:lvlText w:val="-"/>
      <w:lvlJc w:val="left"/>
      <w:pPr>
        <w:ind w:left="120" w:hanging="166"/>
      </w:pPr>
      <w:rPr>
        <w:rFonts w:hint="default" w:ascii="Arial MT" w:hAnsi="Arial MT" w:eastAsia="Arial MT" w:cs="Arial MT"/>
        <w:w w:val="100"/>
        <w:sz w:val="24"/>
        <w:szCs w:val="24"/>
        <w:lang w:val="pt-PT" w:eastAsia="en-US" w:bidi="ar-SA"/>
      </w:rPr>
    </w:lvl>
    <w:lvl w:ilvl="1" w:tentative="0">
      <w:start w:val="0"/>
      <w:numFmt w:val="bullet"/>
      <w:lvlText w:val="•"/>
      <w:lvlJc w:val="left"/>
      <w:pPr>
        <w:ind w:left="972" w:hanging="166"/>
      </w:pPr>
      <w:rPr>
        <w:rFonts w:hint="default"/>
        <w:lang w:val="pt-PT" w:eastAsia="en-US" w:bidi="ar-SA"/>
      </w:rPr>
    </w:lvl>
    <w:lvl w:ilvl="2" w:tentative="0">
      <w:start w:val="0"/>
      <w:numFmt w:val="bullet"/>
      <w:lvlText w:val="•"/>
      <w:lvlJc w:val="left"/>
      <w:pPr>
        <w:ind w:left="1825" w:hanging="166"/>
      </w:pPr>
      <w:rPr>
        <w:rFonts w:hint="default"/>
        <w:lang w:val="pt-PT" w:eastAsia="en-US" w:bidi="ar-SA"/>
      </w:rPr>
    </w:lvl>
    <w:lvl w:ilvl="3" w:tentative="0">
      <w:start w:val="0"/>
      <w:numFmt w:val="bullet"/>
      <w:lvlText w:val="•"/>
      <w:lvlJc w:val="left"/>
      <w:pPr>
        <w:ind w:left="2677" w:hanging="166"/>
      </w:pPr>
      <w:rPr>
        <w:rFonts w:hint="default"/>
        <w:lang w:val="pt-PT" w:eastAsia="en-US" w:bidi="ar-SA"/>
      </w:rPr>
    </w:lvl>
    <w:lvl w:ilvl="4" w:tentative="0">
      <w:start w:val="0"/>
      <w:numFmt w:val="bullet"/>
      <w:lvlText w:val="•"/>
      <w:lvlJc w:val="left"/>
      <w:pPr>
        <w:ind w:left="3530" w:hanging="166"/>
      </w:pPr>
      <w:rPr>
        <w:rFonts w:hint="default"/>
        <w:lang w:val="pt-PT" w:eastAsia="en-US" w:bidi="ar-SA"/>
      </w:rPr>
    </w:lvl>
    <w:lvl w:ilvl="5" w:tentative="0">
      <w:start w:val="0"/>
      <w:numFmt w:val="bullet"/>
      <w:lvlText w:val="•"/>
      <w:lvlJc w:val="left"/>
      <w:pPr>
        <w:ind w:left="4383" w:hanging="166"/>
      </w:pPr>
      <w:rPr>
        <w:rFonts w:hint="default"/>
        <w:lang w:val="pt-PT" w:eastAsia="en-US" w:bidi="ar-SA"/>
      </w:rPr>
    </w:lvl>
    <w:lvl w:ilvl="6" w:tentative="0">
      <w:start w:val="0"/>
      <w:numFmt w:val="bullet"/>
      <w:lvlText w:val="•"/>
      <w:lvlJc w:val="left"/>
      <w:pPr>
        <w:ind w:left="5235" w:hanging="166"/>
      </w:pPr>
      <w:rPr>
        <w:rFonts w:hint="default"/>
        <w:lang w:val="pt-PT" w:eastAsia="en-US" w:bidi="ar-SA"/>
      </w:rPr>
    </w:lvl>
    <w:lvl w:ilvl="7" w:tentative="0">
      <w:start w:val="0"/>
      <w:numFmt w:val="bullet"/>
      <w:lvlText w:val="•"/>
      <w:lvlJc w:val="left"/>
      <w:pPr>
        <w:ind w:left="6088" w:hanging="166"/>
      </w:pPr>
      <w:rPr>
        <w:rFonts w:hint="default"/>
        <w:lang w:val="pt-PT" w:eastAsia="en-US" w:bidi="ar-SA"/>
      </w:rPr>
    </w:lvl>
    <w:lvl w:ilvl="8" w:tentative="0">
      <w:start w:val="0"/>
      <w:numFmt w:val="bullet"/>
      <w:lvlText w:val="•"/>
      <w:lvlJc w:val="left"/>
      <w:pPr>
        <w:ind w:left="6940" w:hanging="166"/>
      </w:pPr>
      <w:rPr>
        <w:rFonts w:hint="default"/>
        <w:lang w:val="pt-PT" w:eastAsia="en-US" w:bidi="ar-SA"/>
      </w:rPr>
    </w:lvl>
  </w:abstractNum>
  <w:abstractNum w:abstractNumId="5">
    <w:nsid w:val="25B654F3"/>
    <w:multiLevelType w:val="multilevel"/>
    <w:tmpl w:val="25B654F3"/>
    <w:lvl w:ilvl="0" w:tentative="0">
      <w:start w:val="7"/>
      <w:numFmt w:val="decimal"/>
      <w:lvlText w:val="%1-"/>
      <w:lvlJc w:val="left"/>
      <w:pPr>
        <w:ind w:left="453" w:hanging="334"/>
        <w:jc w:val="left"/>
      </w:pPr>
      <w:rPr>
        <w:rFonts w:hint="default"/>
        <w:w w:val="100"/>
        <w:lang w:val="pt-PT" w:eastAsia="en-US" w:bidi="ar-SA"/>
      </w:rPr>
    </w:lvl>
    <w:lvl w:ilvl="1" w:tentative="0">
      <w:start w:val="1"/>
      <w:numFmt w:val="decimal"/>
      <w:lvlText w:val="%1.%2"/>
      <w:lvlJc w:val="left"/>
      <w:pPr>
        <w:ind w:left="120" w:hanging="423"/>
        <w:jc w:val="left"/>
      </w:pPr>
      <w:rPr>
        <w:rFonts w:hint="default" w:ascii="Arial MT" w:hAnsi="Arial MT" w:eastAsia="Arial MT" w:cs="Arial MT"/>
        <w:w w:val="100"/>
        <w:sz w:val="24"/>
        <w:szCs w:val="24"/>
        <w:lang w:val="pt-PT" w:eastAsia="en-US" w:bidi="ar-SA"/>
      </w:rPr>
    </w:lvl>
    <w:lvl w:ilvl="2" w:tentative="0">
      <w:start w:val="1"/>
      <w:numFmt w:val="decimal"/>
      <w:lvlText w:val="%1.%2.%3"/>
      <w:lvlJc w:val="left"/>
      <w:pPr>
        <w:ind w:left="120" w:hanging="653"/>
        <w:jc w:val="left"/>
      </w:pPr>
      <w:rPr>
        <w:rFonts w:hint="default" w:ascii="Arial MT" w:hAnsi="Arial MT" w:eastAsia="Arial MT" w:cs="Arial MT"/>
        <w:spacing w:val="-2"/>
        <w:w w:val="100"/>
        <w:sz w:val="24"/>
        <w:szCs w:val="24"/>
        <w:lang w:val="pt-PT" w:eastAsia="en-US" w:bidi="ar-SA"/>
      </w:rPr>
    </w:lvl>
    <w:lvl w:ilvl="3" w:tentative="0">
      <w:start w:val="0"/>
      <w:numFmt w:val="bullet"/>
      <w:lvlText w:val="•"/>
      <w:lvlJc w:val="left"/>
      <w:pPr>
        <w:ind w:left="2279" w:hanging="653"/>
      </w:pPr>
      <w:rPr>
        <w:rFonts w:hint="default"/>
        <w:lang w:val="pt-PT" w:eastAsia="en-US" w:bidi="ar-SA"/>
      </w:rPr>
    </w:lvl>
    <w:lvl w:ilvl="4" w:tentative="0">
      <w:start w:val="0"/>
      <w:numFmt w:val="bullet"/>
      <w:lvlText w:val="•"/>
      <w:lvlJc w:val="left"/>
      <w:pPr>
        <w:ind w:left="3188" w:hanging="653"/>
      </w:pPr>
      <w:rPr>
        <w:rFonts w:hint="default"/>
        <w:lang w:val="pt-PT" w:eastAsia="en-US" w:bidi="ar-SA"/>
      </w:rPr>
    </w:lvl>
    <w:lvl w:ilvl="5" w:tentative="0">
      <w:start w:val="0"/>
      <w:numFmt w:val="bullet"/>
      <w:lvlText w:val="•"/>
      <w:lvlJc w:val="left"/>
      <w:pPr>
        <w:ind w:left="4098" w:hanging="653"/>
      </w:pPr>
      <w:rPr>
        <w:rFonts w:hint="default"/>
        <w:lang w:val="pt-PT" w:eastAsia="en-US" w:bidi="ar-SA"/>
      </w:rPr>
    </w:lvl>
    <w:lvl w:ilvl="6" w:tentative="0">
      <w:start w:val="0"/>
      <w:numFmt w:val="bullet"/>
      <w:lvlText w:val="•"/>
      <w:lvlJc w:val="left"/>
      <w:pPr>
        <w:ind w:left="5007" w:hanging="653"/>
      </w:pPr>
      <w:rPr>
        <w:rFonts w:hint="default"/>
        <w:lang w:val="pt-PT" w:eastAsia="en-US" w:bidi="ar-SA"/>
      </w:rPr>
    </w:lvl>
    <w:lvl w:ilvl="7" w:tentative="0">
      <w:start w:val="0"/>
      <w:numFmt w:val="bullet"/>
      <w:lvlText w:val="•"/>
      <w:lvlJc w:val="left"/>
      <w:pPr>
        <w:ind w:left="5917" w:hanging="653"/>
      </w:pPr>
      <w:rPr>
        <w:rFonts w:hint="default"/>
        <w:lang w:val="pt-PT" w:eastAsia="en-US" w:bidi="ar-SA"/>
      </w:rPr>
    </w:lvl>
    <w:lvl w:ilvl="8" w:tentative="0">
      <w:start w:val="0"/>
      <w:numFmt w:val="bullet"/>
      <w:lvlText w:val="•"/>
      <w:lvlJc w:val="left"/>
      <w:pPr>
        <w:ind w:left="6826" w:hanging="653"/>
      </w:pPr>
      <w:rPr>
        <w:rFonts w:hint="default"/>
        <w:lang w:val="pt-PT" w:eastAsia="en-US" w:bidi="ar-SA"/>
      </w:rPr>
    </w:lvl>
  </w:abstractNum>
  <w:abstractNum w:abstractNumId="6">
    <w:nsid w:val="59ADCABA"/>
    <w:multiLevelType w:val="multilevel"/>
    <w:tmpl w:val="59ADCABA"/>
    <w:lvl w:ilvl="0" w:tentative="0">
      <w:start w:val="5"/>
      <w:numFmt w:val="decimal"/>
      <w:lvlText w:val="%1"/>
      <w:lvlJc w:val="left"/>
      <w:pPr>
        <w:ind w:left="520" w:hanging="401"/>
        <w:jc w:val="left"/>
      </w:pPr>
      <w:rPr>
        <w:rFonts w:hint="default"/>
        <w:lang w:val="pt-PT" w:eastAsia="en-US" w:bidi="ar-SA"/>
      </w:rPr>
    </w:lvl>
    <w:lvl w:ilvl="1" w:tentative="0">
      <w:start w:val="0"/>
      <w:numFmt w:val="decimal"/>
      <w:lvlText w:val="%1.%2"/>
      <w:lvlJc w:val="left"/>
      <w:pPr>
        <w:ind w:left="520" w:hanging="401"/>
        <w:jc w:val="left"/>
      </w:pPr>
      <w:rPr>
        <w:rFonts w:hint="default"/>
        <w:b/>
        <w:bCs/>
        <w:w w:val="100"/>
        <w:lang w:val="pt-PT" w:eastAsia="en-US" w:bidi="ar-SA"/>
      </w:rPr>
    </w:lvl>
    <w:lvl w:ilvl="2" w:tentative="0">
      <w:start w:val="1"/>
      <w:numFmt w:val="decimal"/>
      <w:lvlText w:val="%1.%2.%3"/>
      <w:lvlJc w:val="left"/>
      <w:pPr>
        <w:ind w:left="110" w:hanging="648"/>
        <w:jc w:val="left"/>
      </w:pPr>
      <w:rPr>
        <w:rFonts w:hint="default" w:ascii="Arial MT" w:hAnsi="Arial MT" w:eastAsia="Arial MT" w:cs="Arial MT"/>
        <w:spacing w:val="-2"/>
        <w:w w:val="100"/>
        <w:sz w:val="24"/>
        <w:szCs w:val="24"/>
        <w:lang w:val="pt-PT" w:eastAsia="en-US" w:bidi="ar-SA"/>
      </w:rPr>
    </w:lvl>
    <w:lvl w:ilvl="3" w:tentative="0">
      <w:start w:val="0"/>
      <w:numFmt w:val="bullet"/>
      <w:lvlText w:val="•"/>
      <w:lvlJc w:val="left"/>
      <w:pPr>
        <w:ind w:left="2325" w:hanging="648"/>
      </w:pPr>
      <w:rPr>
        <w:rFonts w:hint="default"/>
        <w:lang w:val="pt-PT" w:eastAsia="en-US" w:bidi="ar-SA"/>
      </w:rPr>
    </w:lvl>
    <w:lvl w:ilvl="4" w:tentative="0">
      <w:start w:val="0"/>
      <w:numFmt w:val="bullet"/>
      <w:lvlText w:val="•"/>
      <w:lvlJc w:val="left"/>
      <w:pPr>
        <w:ind w:left="3228" w:hanging="648"/>
      </w:pPr>
      <w:rPr>
        <w:rFonts w:hint="default"/>
        <w:lang w:val="pt-PT" w:eastAsia="en-US" w:bidi="ar-SA"/>
      </w:rPr>
    </w:lvl>
    <w:lvl w:ilvl="5" w:tentative="0">
      <w:start w:val="0"/>
      <w:numFmt w:val="bullet"/>
      <w:lvlText w:val="•"/>
      <w:lvlJc w:val="left"/>
      <w:pPr>
        <w:ind w:left="4131" w:hanging="648"/>
      </w:pPr>
      <w:rPr>
        <w:rFonts w:hint="default"/>
        <w:lang w:val="pt-PT" w:eastAsia="en-US" w:bidi="ar-SA"/>
      </w:rPr>
    </w:lvl>
    <w:lvl w:ilvl="6" w:tentative="0">
      <w:start w:val="0"/>
      <w:numFmt w:val="bullet"/>
      <w:lvlText w:val="•"/>
      <w:lvlJc w:val="left"/>
      <w:pPr>
        <w:ind w:left="5034" w:hanging="648"/>
      </w:pPr>
      <w:rPr>
        <w:rFonts w:hint="default"/>
        <w:lang w:val="pt-PT" w:eastAsia="en-US" w:bidi="ar-SA"/>
      </w:rPr>
    </w:lvl>
    <w:lvl w:ilvl="7" w:tentative="0">
      <w:start w:val="0"/>
      <w:numFmt w:val="bullet"/>
      <w:lvlText w:val="•"/>
      <w:lvlJc w:val="left"/>
      <w:pPr>
        <w:ind w:left="5937" w:hanging="648"/>
      </w:pPr>
      <w:rPr>
        <w:rFonts w:hint="default"/>
        <w:lang w:val="pt-PT" w:eastAsia="en-US" w:bidi="ar-SA"/>
      </w:rPr>
    </w:lvl>
    <w:lvl w:ilvl="8" w:tentative="0">
      <w:start w:val="0"/>
      <w:numFmt w:val="bullet"/>
      <w:lvlText w:val="•"/>
      <w:lvlJc w:val="left"/>
      <w:pPr>
        <w:ind w:left="6840" w:hanging="648"/>
      </w:pPr>
      <w:rPr>
        <w:rFonts w:hint="default"/>
        <w:lang w:val="pt-PT" w:eastAsia="en-US" w:bidi="ar-SA"/>
      </w:rPr>
    </w:lvl>
  </w:abstractNum>
  <w:num w:numId="1">
    <w:abstractNumId w:val="3"/>
  </w:num>
  <w:num w:numId="2">
    <w:abstractNumId w:val="2"/>
  </w:num>
  <w:num w:numId="3">
    <w:abstractNumId w:val="6"/>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ulTrailSpace/>
    <w:doNotExpandShiftReturn/>
    <w:doNotWrapTextWithPunct/>
    <w:doNotUseEastAsianBreakRules/>
    <w:doNotUseIndentAsNumberingTabStop/>
    <w:useAltKinsokuLineBreakRules/>
    <w:compatSetting w:name="compatibilityMode" w:uri="http://schemas.microsoft.com/office/word" w:val="14"/>
  </w:compat>
  <w:rsids>
    <w:rsidRoot w:val="00000000"/>
    <w:rsid w:val="03066824"/>
    <w:rsid w:val="06897423"/>
    <w:rsid w:val="07B64350"/>
    <w:rsid w:val="0A270B65"/>
    <w:rsid w:val="0C293AC8"/>
    <w:rsid w:val="15D7551D"/>
    <w:rsid w:val="1F173EB7"/>
    <w:rsid w:val="1FC35EB4"/>
    <w:rsid w:val="61385304"/>
    <w:rsid w:val="750B4B3F"/>
    <w:rsid w:val="76AE1038"/>
    <w:rsid w:val="7AD75109"/>
    <w:rsid w:val="7CE33B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MT" w:hAnsi="Arial MT" w:eastAsia="Arial MT" w:cs="Arial MT"/>
      <w:sz w:val="22"/>
      <w:szCs w:val="22"/>
      <w:lang w:val="pt-PT" w:eastAsia="en-US" w:bidi="ar-SA"/>
    </w:rPr>
  </w:style>
  <w:style w:type="paragraph" w:styleId="2">
    <w:name w:val="heading 1"/>
    <w:basedOn w:val="1"/>
    <w:next w:val="1"/>
    <w:qFormat/>
    <w:uiPriority w:val="1"/>
    <w:pPr>
      <w:ind w:left="120"/>
      <w:jc w:val="both"/>
      <w:outlineLvl w:val="1"/>
    </w:pPr>
    <w:rPr>
      <w:rFonts w:ascii="Arial" w:hAnsi="Arial" w:eastAsia="Arial" w:cs="Arial"/>
      <w:b/>
      <w:bCs/>
      <w:sz w:val="24"/>
      <w:szCs w:val="24"/>
      <w:lang w:val="pt-PT" w:eastAsia="en-US" w:bidi="ar-SA"/>
    </w:rPr>
  </w:style>
  <w:style w:type="character" w:default="1" w:styleId="5">
    <w:name w:val="Default Paragraph Font"/>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20"/>
      <w:jc w:val="both"/>
    </w:pPr>
    <w:rPr>
      <w:rFonts w:ascii="Arial MT" w:hAnsi="Arial MT" w:eastAsia="Arial MT" w:cs="Arial MT"/>
      <w:sz w:val="24"/>
      <w:szCs w:val="24"/>
      <w:lang w:val="pt-PT" w:eastAsia="en-US" w:bidi="ar-SA"/>
    </w:rPr>
  </w:style>
  <w:style w:type="paragraph" w:styleId="4">
    <w:name w:val="Title"/>
    <w:basedOn w:val="1"/>
    <w:qFormat/>
    <w:uiPriority w:val="1"/>
    <w:pPr>
      <w:spacing w:line="446" w:lineRule="exact"/>
      <w:ind w:left="11" w:right="11"/>
      <w:jc w:val="center"/>
    </w:pPr>
    <w:rPr>
      <w:rFonts w:ascii="Mongolian Baiti" w:hAnsi="Mongolian Baiti" w:eastAsia="Mongolian Baiti" w:cs="Mongolian Baiti"/>
      <w:sz w:val="40"/>
      <w:szCs w:val="40"/>
      <w:lang w:val="pt-PT" w:eastAsia="en-US" w:bidi="ar-SA"/>
    </w:rPr>
  </w:style>
  <w:style w:type="table" w:customStyle="1" w:styleId="7">
    <w:name w:val="Table Normal1"/>
    <w:unhideWhenUsed/>
    <w:qFormat/>
    <w:uiPriority w:val="2"/>
    <w:tblPr>
      <w:tblCellMar>
        <w:top w:w="0" w:type="dxa"/>
        <w:left w:w="0" w:type="dxa"/>
        <w:bottom w:w="0" w:type="dxa"/>
        <w:right w:w="0" w:type="dxa"/>
      </w:tblCellMar>
    </w:tblPr>
  </w:style>
  <w:style w:type="paragraph" w:customStyle="1" w:styleId="8">
    <w:name w:val="List Paragraph"/>
    <w:basedOn w:val="1"/>
    <w:qFormat/>
    <w:uiPriority w:val="1"/>
    <w:pPr>
      <w:ind w:left="120"/>
      <w:jc w:val="both"/>
    </w:pPr>
    <w:rPr>
      <w:rFonts w:ascii="Arial MT" w:hAnsi="Arial MT" w:eastAsia="Arial MT" w:cs="Arial MT"/>
      <w:lang w:val="pt-PT" w:eastAsia="en-US" w:bidi="ar-SA"/>
    </w:rPr>
  </w:style>
  <w:style w:type="paragraph" w:customStyle="1" w:styleId="9">
    <w:name w:val="Table Paragraph"/>
    <w:basedOn w:val="1"/>
    <w:qFormat/>
    <w:uiPriority w:val="1"/>
    <w:rPr>
      <w:lang w:val="pt-PT"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170</TotalTime>
  <ScaleCrop>false</ScaleCrop>
  <LinksUpToDate>false</LinksUpToDate>
  <CharactersWithSpaces>0</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2021-07-20T13:28:00Z</dcterms:created>
  <dc:creator>edgar.berger</dc:creator>
  <cp:lastModifiedBy>raiane.goncalves</cp:lastModifiedBy>
  <cp:lastPrinted>2022-04-19T18:27:00Z</cp:lastPrinted>
  <dcterms:modified xsi:type="dcterms:W3CDTF">2022-07-01T16:40:06Z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WPS Writer</vt:lpwstr>
  </property>
  <property fmtid="{D5CDD505-2E9C-101B-9397-08002B2CF9AE}" pid="4" name="LastSaved">
    <vt:filetime>2021-07-20T00:00:00Z</vt:filetime>
  </property>
  <property fmtid="{D5CDD505-2E9C-101B-9397-08002B2CF9AE}" pid="5" name="KSOProductBuildVer">
    <vt:lpwstr>1033-11.2.0.9453</vt:lpwstr>
  </property>
  <property fmtid="{D5CDD505-2E9C-101B-9397-08002B2CF9AE}" pid="6" name="ICV">
    <vt:lpwstr>707B059EFFDA493887620F94F41F2843</vt:lpwstr>
  </property>
</Properties>
</file>